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62BD" w14:textId="7E00363E" w:rsidR="006E21BD" w:rsidRDefault="007B3F29" w:rsidP="006E21BD">
      <w:pPr>
        <w:pStyle w:val="berschrift1"/>
        <w:rPr>
          <w:sz w:val="48"/>
        </w:rPr>
      </w:pPr>
      <w:r>
        <w:rPr>
          <w:noProof/>
          <w:sz w:val="48"/>
        </w:rPr>
        <w:drawing>
          <wp:inline distT="0" distB="0" distL="0" distR="0" wp14:anchorId="692DE175" wp14:editId="67D48758">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8DDAA8" w14:textId="77777777" w:rsidR="00493B65" w:rsidRDefault="007166CE" w:rsidP="00493B65">
      <w:pPr>
        <w:pStyle w:val="berschrift1"/>
      </w:pPr>
      <w:r>
        <w:br w:type="page"/>
      </w:r>
      <w:r w:rsidR="00493B65">
        <w:lastRenderedPageBreak/>
        <w:t>Vorwort</w:t>
      </w:r>
    </w:p>
    <w:p w14:paraId="420A2B6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B2F2BF7" w14:textId="77777777" w:rsidR="001F558F" w:rsidRDefault="001F558F" w:rsidP="00493B65">
      <w:r>
        <w:t>Deshalb gibt es die Glaubensstimme, und deshalb gibt es auch die Bücher, die Ihr hier herunterladen könnt. Manche Autoren sind Euch sicher bekannt, andere eher weniger.</w:t>
      </w:r>
    </w:p>
    <w:p w14:paraId="7BB662A4" w14:textId="77777777" w:rsidR="001F558F" w:rsidRDefault="001F558F" w:rsidP="00493B65">
      <w:r>
        <w:t xml:space="preserve">Ich stimme nicht mit allem überein, was die hier veröffentlichten Autoren geschrieben haben – doch möchte ich meine Erkenntnis auch nicht absolut setzen. Darum habe ich auch Schriften </w:t>
      </w:r>
      <w:r w:rsidR="001F060B">
        <w:t>aufgenommen</w:t>
      </w:r>
      <w:r>
        <w:t>, die meiner Erkenntnis widersprechen, so weit es sich nicht um klare Irrlehren geht.</w:t>
      </w:r>
    </w:p>
    <w:p w14:paraId="1EF32B76" w14:textId="77777777" w:rsidR="001F558F" w:rsidRDefault="001F558F" w:rsidP="00493B65">
      <w:r>
        <w:t xml:space="preserve">Die hier </w:t>
      </w:r>
      <w:r w:rsidR="001F060B">
        <w:t>publizierten</w:t>
      </w:r>
      <w:r>
        <w:t xml:space="preserve"> Texte </w:t>
      </w:r>
      <w:r w:rsidR="00426D7D">
        <w:t xml:space="preserve">wurden </w:t>
      </w:r>
      <w:r w:rsidR="001F060B">
        <w:t xml:space="preserve">teilweise </w:t>
      </w:r>
      <w:r w:rsidR="00426D7D">
        <w:t>bereits in der Lesekammer zwischen 2016 und 202</w:t>
      </w:r>
      <w:r w:rsidR="00C722B7">
        <w:t>5</w:t>
      </w:r>
      <w:r w:rsidR="00426D7D">
        <w:t xml:space="preserve"> veröffentlicht – </w:t>
      </w:r>
      <w:r w:rsidR="001F060B">
        <w:t>sie wurden dann oft</w:t>
      </w:r>
      <w:r>
        <w:t xml:space="preserve">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71D70756" w14:textId="77777777" w:rsidR="00493B65" w:rsidRDefault="00493B65" w:rsidP="00493B65">
      <w:r>
        <w:t>Gruß &amp; Segen,</w:t>
      </w:r>
    </w:p>
    <w:p w14:paraId="6141544B" w14:textId="77777777" w:rsidR="007166CE" w:rsidRDefault="00493B65" w:rsidP="00493B65">
      <w:r>
        <w:t>Andreas</w:t>
      </w:r>
    </w:p>
    <w:p w14:paraId="224BAA5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D3D248" w14:textId="0BE3C763" w:rsidR="00BD71A4" w:rsidRDefault="004930D3">
      <w:pPr>
        <w:spacing w:after="0" w:line="240" w:lineRule="auto"/>
      </w:pPr>
      <w:r>
        <w:rPr>
          <w:noProof/>
        </w:rPr>
        <w:lastRenderedPageBreak/>
        <w:drawing>
          <wp:inline distT="0" distB="0" distL="0" distR="0" wp14:anchorId="3C64DD0F" wp14:editId="2A88B120">
            <wp:extent cx="3749040" cy="473964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749040" cy="4739640"/>
                    </a:xfrm>
                    <a:prstGeom prst="rect">
                      <a:avLst/>
                    </a:prstGeom>
                  </pic:spPr>
                </pic:pic>
              </a:graphicData>
            </a:graphic>
          </wp:inline>
        </w:drawing>
      </w:r>
    </w:p>
    <w:p w14:paraId="1836F0D8" w14:textId="77777777" w:rsidR="00BD71A4" w:rsidRDefault="00BD71A4">
      <w:pPr>
        <w:spacing w:after="0" w:line="240" w:lineRule="auto"/>
        <w:rPr>
          <w:rFonts w:eastAsia="Times New Roman"/>
          <w:b/>
          <w:bCs/>
          <w:color w:val="000000"/>
          <w:kern w:val="36"/>
          <w:sz w:val="36"/>
          <w:szCs w:val="48"/>
          <w:lang w:eastAsia="de-DE"/>
        </w:rPr>
      </w:pPr>
      <w:r>
        <w:br w:type="page"/>
      </w:r>
    </w:p>
    <w:p w14:paraId="0EC25C66" w14:textId="4D6F6F63" w:rsidR="00BD71A4" w:rsidRDefault="004930D3" w:rsidP="00B928DD">
      <w:pPr>
        <w:pStyle w:val="berschrift1"/>
        <w:rPr>
          <w:sz w:val="48"/>
        </w:rPr>
      </w:pPr>
      <w:r>
        <w:lastRenderedPageBreak/>
        <w:t>Spurgeon, Charles Haddon - Der Seelengewinner oder wie man Sünder zum Heiland führen soll</w:t>
      </w:r>
    </w:p>
    <w:p w14:paraId="43C15A5D" w14:textId="77777777" w:rsidR="004930D3" w:rsidRDefault="004930D3" w:rsidP="004930D3">
      <w:pPr>
        <w:pStyle w:val="berschrift1"/>
        <w:rPr>
          <w:sz w:val="48"/>
        </w:rPr>
      </w:pPr>
      <w:r>
        <w:t>Vorwort zur Übersetzung.</w:t>
      </w:r>
    </w:p>
    <w:p w14:paraId="5C84421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Von allen Büchern, die Spurgeon für Prediger geschrieben, dürfte das vorliegende, obwohl es nicht ausschließlich für diese, sondern für alle Arbeiter im Reiche Gottes bestimmt ist, doch an Wichtigkeit von keinem andern übertroffen werden; denn es handelt von dem, was der eigentliche Beruf des Predigers ist, vom Gewinnen der Seelen. Hat die vor einem Jahr erschienene „Kunst der Illustration“ es mehr mit dem Außenwerk der Predigt, den „Fenstern des Gebäudes“ zu tun, so behandelt dieses Buch dagegen den Grund, worauf das Gebäude ruht, die Persönlichkeit des Predigers. Spurgeon kennt keine andere Weise, Seelen zu gewinnen, als die der Apostel: durch die Predigt des Wortes und die Kraft des Heiligen Geistes; aber er will Prediger, durch die der Heilige Geist wirken kann, die sich zu seinen Werkzeugen eignen, daher der furchtbare, oft Mark und Bein durchdringende Ernst seiner Mahnungen. </w:t>
      </w:r>
    </w:p>
    <w:p w14:paraId="58E8A82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Wer ihn persönlich gekannt und jahrelang gehört hat, der fühlt den Pulsschlag seines eigenen Lebens in jedem Wort, das er hier sagt, und erkennt ihn selber in seiner gottgeweihten Persönlichkeit in jedem Ratschlag, den er hier erteilt. Was er als Erfordernisse für den Seelengewinner aufstellt, das hat er von sich selber gefordert; die Kunst des Seelengewinnens hat er selber geübt mit einem Erfolg, wie wenige in unserer Zeit, denn viele Tausende sind durch ihn für Gott gewonnen; in seiner Gemeinde hat er sich eine Schar herangebildet, die ihm treu zur Seite gestanden; was es kostet, ein Seelengewinner zu sein, das hat er an sich selber in vielen Trübsalen und Anfechtungen erfahren, wie er denn auch jetzt vor dem Throne Gottes den Lohn desselben empfangen haben wird. </w:t>
      </w:r>
    </w:p>
    <w:p w14:paraId="7086B4CE"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Möchte das Buch, das er selber nicht mehr ganz hat vollenden können, vielen ein teures Vermächtnis des Heimgegangenen sein und allen, die es lesen, zum Segen werden! </w:t>
      </w:r>
    </w:p>
    <w:p w14:paraId="4710F850" w14:textId="20AE4FFA" w:rsidR="004930D3" w:rsidRDefault="004930D3">
      <w:pPr>
        <w:spacing w:after="0" w:line="240" w:lineRule="auto"/>
        <w:rPr>
          <w:lang w:eastAsia="de-DE"/>
        </w:rPr>
      </w:pPr>
      <w:r>
        <w:rPr>
          <w:lang w:eastAsia="de-DE"/>
        </w:rPr>
        <w:br w:type="page"/>
      </w:r>
    </w:p>
    <w:p w14:paraId="3C6763D7" w14:textId="77777777" w:rsidR="004930D3" w:rsidRDefault="004930D3" w:rsidP="004930D3">
      <w:pPr>
        <w:pStyle w:val="berschrift1"/>
        <w:rPr>
          <w:sz w:val="48"/>
        </w:rPr>
      </w:pPr>
      <w:r>
        <w:lastRenderedPageBreak/>
        <w:t>Vorwort des Herausgebers.</w:t>
      </w:r>
    </w:p>
    <w:p w14:paraId="3D68421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vorliegende Buch ist nach einem von Spurgeon entworfenen Plane herausgegeben; er hatte in der Tat schon den größten Teil des hier veröffentlichten Materials für die Presse vorbereitet, der übrige ist nach einer leichten Revision mit aufgenommen. Es war seine Absicht, den Studenten seines Colleges einen kleinen Kursus Vorlesungen zu halten über das, was er „das königliche Werk“ Seelengewinnen nannte, und nachdem er diesen beendet, nahm er sich vor, seine früher vor andern Zuhörern gehaltenen Reden über dasselbe Thema zu sammeln und das Ganze herauszugeben zur Anleitung für alle, welche wünschten, Seelengewinner zu werden, und in der Hoffnung, noch viele Christen zu bewegen, auch in diesem wahrhaft gesegneten Dienst für den Heiland zu arbeiten. </w:t>
      </w:r>
    </w:p>
    <w:p w14:paraId="63BB3EA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Gesagte wird die Form erklären, in welcher der Gegenstand in diesem Buche behandelt ist. Die ersten sechs Kapitel enthalten die Vorlesungen im „College“; dann folgen vier Ansprachen an Sonntagsschullehrer, Straßenprediger und Freunde, die zu den Gebetsversammlungen am Montagabend im Tabernakel gekommen waren; während der übrige Teil des Buches aus Predigten besteht, in denen die Arbeit des Seelengewinners der Beachtung jedes Gläubigen empfohlen wird. </w:t>
      </w:r>
    </w:p>
    <w:p w14:paraId="216024A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Mehr als vierzig Jahre lang ist Spurgeon durch seine Predigten und Schriften einer der größten Seelengewinner gewesen, und durch seine gedruckten Worte ist er noch immer das Werkzeug zur Bekehrung vieler, überall in der Welt. Wir glauben deshalb, dass Tausende sich freuen werden, zu lesen, was er sprach und schrieb über das, was er „das Hauptgeschäft des christlichen Predigers“ nannte. </w:t>
      </w:r>
    </w:p>
    <w:p w14:paraId="5A3EFBF1" w14:textId="0BFA140B" w:rsidR="004930D3" w:rsidRDefault="004930D3">
      <w:pPr>
        <w:spacing w:after="0" w:line="240" w:lineRule="auto"/>
        <w:rPr>
          <w:lang w:eastAsia="de-DE"/>
        </w:rPr>
      </w:pPr>
      <w:r>
        <w:rPr>
          <w:lang w:eastAsia="de-DE"/>
        </w:rPr>
        <w:br w:type="page"/>
      </w:r>
    </w:p>
    <w:p w14:paraId="585B62C4" w14:textId="77777777" w:rsidR="004930D3" w:rsidRDefault="004930D3" w:rsidP="004930D3">
      <w:pPr>
        <w:pStyle w:val="berschrift1"/>
        <w:rPr>
          <w:sz w:val="48"/>
        </w:rPr>
      </w:pPr>
      <w:r>
        <w:lastRenderedPageBreak/>
        <w:t>Was heißt es, eine Seele gewinnen?</w:t>
      </w:r>
    </w:p>
    <w:p w14:paraId="12008E0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habe vor, liebe Brüder, wenn Gott mir Kraft verleiht, Ihnen einen kleinen Kursus Vorlesungen unter dem allgemeinen Titel „Der Seelengewinner“ zu geben. Seelengewinnen ist das Hauptgeschäft des christlichen Predigers; eigentlich müsste es das Hauptstreben jedes wahren Gläubigen sein. Jeder von uns sollte mit Simon Petrus sprechen: „Ich will hin fischen gehen“; und mit Paulus sollte unser Ziel sein, „dass ich allenthalben ja etliche selig mache.“ Wir wollen unsere Reden über diesen Gegenstand damit beginnen, dass wir die Frage erwägen: </w:t>
      </w:r>
    </w:p>
    <w:p w14:paraId="3A5560F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Was heißt es, eine Seele gewinnen? </w:t>
      </w:r>
    </w:p>
    <w:p w14:paraId="78757C9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Diese Frage wollen wir zuerst beantworten, indem wir beschreiben, was es nicht heißt. Wir betrachten es nicht als Seelengewinnen, Mitglieder anderer Kirchengemeinschaften zu stehlen und sie dahin zu bringen, unser besonderes Schibboleth auszusprechen: wir streben mehr danach, Seelen zu Christo zu führen, als Konvertiten in unsere Synagoge zu bringen. Es gibt Schafdiebe, von denen ich nur sagen. will, dass sie nicht „Brüder“ sind oder wenigstens, dass sie nicht in brüderlicher Weise handeln. Ihrem Herrn müssen sie stehen oder fallen. Wir halten es für sehr niedrig, unser eigenes Haus aus den Ruinen der Häuser unserer Nachbarn zu bauen; wir ziehen es weit vor, für uns selber die Steine auszubrechen. Ich hoffe, wir stimmen alle mit der weitherzigen Gesinnung des Dr. Chalmers überein, der, als man ihm sagte, eine gewisse Sache wäre für die „besonderen Interessen der Freien Kirche Schottlands“ nicht gut, obwohl förderlich für die Religion des Landes im allgemeinen, erwiderte: „Was ist die freie Kirche im Vergleich mit dem geistlichen Wohle des schottischen Volkes?“ Was, in der Tat, ist irgendeine Kirche oder was sind alle Kirchen zusammen, als bloße Organisationen betrachtet, wenn sie mit dem sittlichen und geistlichen Wohl des Volkes im Widerstreit stehen oder wenn sie das Reich Christi hindern? Weil Gott die Menschen durch die Kirchen segnet, darum wünschen wir ihr Gedeihen, und nicht bloß um der Kirchen selber willen. Zuweilen mischt sich Selbstsucht in unsern Eifer für die Vergrößerung unserer Partei und von diesem bösen Geiste möge die Gnade Gottes uns befreien! Die Vermehrung des Reiches ist mehr zu wünschen als das Wachstum einer Familie. Wir würden viel tun, einen Bruder, welcher die Kindertaufe lehrt, zu einem Baptisten zu machen, denn wir schätzen unseres Herrn Stiftungen hoch; wir würden ernstlich arbeiten, einen, der an die Seligkeit durch den freien Willen glaubt, zu dem Glauben an die Seligkeit aus Gnaden zu bringen, denn wir sehnen uns, alle religiöse Lehre auf den festen Fels der Wahrheit gebaut zu sehen und nicht auf den Sand der Einbildungskraft; aber doch ist unser Hauptziel nicht die Berichtigung von Meinungen, sondern die Wiedergeburt der Menschen. Wir wollen sie zu Christo bringen und nicht zu unsern eigenen, besonderen Ansichten vom Christentum. Unsere erste Sorge muss sein, dass die Schafe zu dem großen Hirten gesammelt werden; nachher ist Zeit genug da, sie für unsere verschiedenen Hürden zu sichern. Proselytenmachen ist eine passende Arbeit für Pharisäer: Menschen für Gott zu zeugen, ist das ehrenvolle Streben der Prediger Christi. </w:t>
      </w:r>
    </w:p>
    <w:p w14:paraId="4E3A2BD6" w14:textId="37394176"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Ferner halten wir nicht dafür, dass es Seelengewinnen ist, wenn man eiligst mehr Namen in das Mitgliederverzeichnis einträgt, um am Ende des Jahres einen guten Zuwachs zu zeigen. Das ist leicht getan, und es gibt Brüder, welche große Mühe, um nicht zu sagen Künste, anwenden, dies zu bewerkstelligen; aber wenn es als das Alpha und Omega der Bemühungen eines Predigers betrachtet wird, so wird das Resultat beklagenswert sein. Auf alle Fälle lasst uns wahrhaft Bekehrte in die Kirche hinein bringen, denn es ist ein Teil unserer Arbeit, sie alles halten zu lehren, was Christus ihnen befohlen hat; aber Jünger, und nicht bloß mit dem Munde Bekennende, sollen wir dieses lehren; und wenn keine Vorsicht gebraucht wird, so mögen wir hierbei mehr Schaden als Gutes tun. Wenn man Unbekehrte in die Kirche aufnimmt, so schwächt und entwürdigt man dieselbe, und deshalb mag ein scheinbarer Gewinn </w:t>
      </w:r>
      <w:r w:rsidRPr="004930D3">
        <w:rPr>
          <w:rFonts w:eastAsia="Times New Roman"/>
          <w:szCs w:val="24"/>
          <w:lang w:eastAsia="de-DE"/>
        </w:rPr>
        <w:lastRenderedPageBreak/>
        <w:t>ein wirklicher Verlust sein. Ich gehöre nicht zu denen, welche gegen die Statistik sind, glaube auch nicht, dass sie alle Arten von Übel erzeugt, denn sie tut viel Gutes, wenn sie genau ist und rechtmäßig gebraucht wird. Es ist gut, dass die Leute die Blöße des Landes sehen, wenn die Statistik eine Abnahme aufweist, damit sie auf die Knie getrieben werden und den Herrn um Segen bitten; und auf der andern Seite ist es durchaus nicht schlecht, wenn die Arbeiter ermutigt werden, indem ihnen ein Bericht von Ergebnissen vorgelegt wird. Es würde mir sehr leid tun, wenn das Zuzählen und Abzählen und das Darlegen des reinen Ergebnisses aufgegeben würde, denn es ist und muss richtig sein, dass wir unsern numerischen Stand kennen lernen. Man hat bemerkt, dass diejenigen, welche gegen dies Verfahren Einwand erheben, oft Brüder sind, die durch unbefriedigenden Bericht gedemütigt werden; dies ist nicht immer der Fall, aber oftmals verdächtig. Ich hörte neulich von dem Bericht über eine Kirche</w:t>
      </w:r>
      <w:r>
        <w:rPr>
          <w:rStyle w:val="Funotenzeichen"/>
          <w:rFonts w:eastAsia="Times New Roman"/>
          <w:szCs w:val="24"/>
          <w:lang w:eastAsia="de-DE"/>
        </w:rPr>
        <w:footnoteReference w:id="1"/>
      </w:r>
      <w:r w:rsidRPr="004930D3">
        <w:rPr>
          <w:rFonts w:eastAsia="Times New Roman"/>
          <w:szCs w:val="24"/>
          <w:lang w:eastAsia="de-DE"/>
        </w:rPr>
        <w:t xml:space="preserve">, in welchem der Prediger, von dem es bekannt war, dass er seine Zuhörer bis zu einem Minimum vermindert, recht gescheit geschrieben hatte: „Unsere Kirche sieht hinauf.“ Als er darüber befragt ward, erwiderte er: „Jedermann weiß, dass die Kirche auf dem Rücken liegt, und sie kann nichts anderes tun als hinaufsehen.“ Wenn Kirchen in dieser Weise hinaufsehen, so sagen ihre Pastoren gewöhnlich, dass die Statistik ein sehr trügerisches Ding sei und dass man das Werk des Geistes nicht tabulieren und das Gedeihen einer Kirche nicht nach Zahlen berechnen könne. Die Wahrheit ist, man kann sehr richtig rechnen, wenn die Zahlen ehrlich sind und wenn man alle Umstände in Erwägung zieht; wenn kein Zuwachs da ist, kann man mit ziemlicher Genauigkeit annehmen, dass nicht viel getan worden ist, und wenn eine klare Abnahme unter einer wachsenden Bevölkerung da ist, kann man voraussetzen, dass die Gebete der Mitglieder und die Predigten des Pastoren nicht von der kräftigsten Art sind. </w:t>
      </w:r>
    </w:p>
    <w:p w14:paraId="28B08F6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Aber doch, jede Eile, Mitglieder in die Kirche hinein zu bringen, ist sehr schädlich, sowohl für die Kirche, wie für die mutmaßlich Bekehrten. Ich erinnere mich sehr wohl einiger junger Männer von sittlich reinem Charakter, die auch in Bezug auf Religion zu Hoffnungen Anlass gaben; aber statt ihre Herzen zu prüfen und auf ihre wirkliche Belehrung abzuzielen, ließ ihnen der Pastor keine Ruhe, bis er sie überredet hatte, ein Bekenntnis des Glaubens abzulegen. </w:t>
      </w:r>
    </w:p>
    <w:p w14:paraId="18793F8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Er meinte, sie würden dann in religiösen Dingen sich unter höherer Verpflichtung fühlen, und glaubte ganz sicher zu gehen, wenn er sie dazu antriebe, denn sie gäben „so viel Anlass zu Hoffnungen“. Er bildete sich ein, dass eine aufmerksame Prüfung sie entmutigen und hinwegtreiben könne, und um sich ihrer zu versichern, machte er sie so zu Heuchlern. Diese jungen Männer sind jetzt viel ferner von der Kirche Gottes, als sie gewesen sein würden, wenn man sie an dem für sie geeigneten Platz gehalten, sie gewarnt und ihnen gesagt hätte, dass sie nicht zu Gott bekehrt seien. Es ist ein ernstlicher Schaden für jemanden, wenn er in die Zahl der Gläubigen aufgenommen wird, falls nicht guter Grund da ist, zu glauben, dass er wirklich wiedergeboren sei. Ich bin gewiss, dass es so ist, denn ich spreche nach sorgfältiger Beobachtung. Einige der offenbarsten Sünder, die mir bekannt sind, waren einst Mitglieder von Kirchen und waren, wie ich glaube, durch ungehöriges, wohlgemeintes, aber unweises Drängen dahin gebracht, ein Bekenntnis abzulegen. Halten Sie deshalb nicht dafür, dass Seelengewinnen gesichert ist oder gesichert werden kann durch Vervielfältigung von Taufen und Vergrößerung des Umfanges ihrer Kirche. Was bedeuten jene Depeschen vom Schlachtfelde? „Gestern Abend wurden vierzehn Seelen zur Erkenntnis ihrer Sünde gebracht, fünfzehn wurden gerechtfertigt und acht empfingen völlige Heiligung.“ Ich bin müde dieses öffentlichen Prahlens, dieses Zählens ungelegter Eier, dieser Schaustellung zweifelhafter Beute. Geben Sie es auf, dieses Zählen der Personen, diese eitle Anmaßung, in einer halben Minute das </w:t>
      </w:r>
      <w:r w:rsidRPr="004930D3">
        <w:rPr>
          <w:rFonts w:eastAsia="Times New Roman"/>
          <w:szCs w:val="24"/>
          <w:lang w:eastAsia="de-DE"/>
        </w:rPr>
        <w:lastRenderedPageBreak/>
        <w:t xml:space="preserve">festzustellen, was die Prüfung einer Lebenszeit nötig haben wird. Hoffen Sie das Beste, aber seien Sie vernünftig in Ihrer höchsten Aufregung. </w:t>
      </w:r>
    </w:p>
    <w:p w14:paraId="7E86D5D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ist auch nicht Seelengewinnen, liebe Freunde, wenn man bloß Aufregung erzeugt. Aufregung begleitet jede große Bewegung. Wir mögen mit Recht fragen, ob die Bewegung ernst und mächtig gewesen, wenn sie ebenso ruhig wie eine Bibelstunde im Salon verlaufen ist. Man kann nicht wohl große Felsen sprengen ohne das Geräusch der Explosionen und auch nicht eine Schlacht liefern und dabei jeden so ruhig wie eine Maus halten. An einem trockenen Tage bewegt ein Wagen sich nicht weit die Straße entlang, wenn nicht Geräusch und Staub da ist; Reibung und Erregung sind das natürliche Ergebnis einer Kraft, die in Bewegung ist. So müssen und werden, wenn der Geist Gottes über einer Versammlung schwebt und die Seelen der Menschen bewegt sind, gewisse sichtbare Zeichen der Bewegung da sein, obgleich diese nie mit der Bewegung selber verwechselt werden dürfen. Wenn die Leute sich einbilden, der Zweck beim Fahren eines Wagens sei der, Staub zu machen, so können sie einen Besen nehmen und sehr bald ebenso viel Staub aufwirbeln wie fünfzig Kutschen; aber sie werden mehr Unannehmlichkeiten schaffen als Nutzen. Aufregung ist etwas ebenso Beiläufiges wie der Staub, und keinen Augenblick soll man darauf abzielen. Als das Weib ihr Haus fegte, tat sie es, um ihr Geld zu finden und nicht, um eine Wolke aufzuwirbeln. </w:t>
      </w:r>
    </w:p>
    <w:p w14:paraId="15C7657E"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Zielen Sie nicht auf Sensation und „Effekt“ ab. Fließende Tränen und strömende Augen, Schluchzen und Schreien, volle Nachversammlungen und alle Art von Verwirrungen mögen vorkommen und ertragen werden als Begleiter wahrer Gefühle; aber, bitte, legen Sie es nicht auf Erzeugung derselben an. </w:t>
      </w:r>
    </w:p>
    <w:p w14:paraId="1D8D3CF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geschieht sehr häufig, dass die Bekehrten, welche während einer Aufregung geboren sind, sterben, wenn diese vorüber ist. Sie gleichen gewissen Insekten, die das Erzeugnis eines sehr warmen Tages sind und die sterben, wenn die Sonne untergeht. Gewisse Bekehrte leben wie die Salamander im Feuer; aber in einer vernünftigen Temperatur hauchen sie ihr Leben aus. Ich habe keine Freude an einer Religion, die einen heißen Kopf nötig hat oder ihn erzeugt. Gebt mir die Gottseligkeit, die mehr auf Golgatha gedeiht, als auf dem Vesuv. Der äußerste Eifer für Christum verträgt sich mit gesundem Verstand und mit Vernunft; Raserei, Geschrei, Fanatismus sind Erzeugnisse eines andern Eifers, der „mit Unverstand“ verbunden ist. Wir möchten die Menschen für die „Kammer des Königs“ vorbereiten und nicht für das ausgepolsterte Zimmer im Irrenhause. Niemanden tut es mehr leid als mir, dass eine solche Warnung nötig ist; aber wenn ich an die tollen Einfälle gewisser wilder Erweckungsprediger denke, so kann ich nicht weniger sagen und könnte sehr viel mehr sagen. </w:t>
      </w:r>
    </w:p>
    <w:p w14:paraId="4E6866F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Was ist das wirkliche Gewinnen einer Seele für Gott? Soweit dieses durch Mittel geschieht, worin besteht das Verfahren, durch welches eine Seele zu Gott und zum Heil geleitet wird? Ich halte dafür, dass eins der Hauptmittel darin besteht, die Menschen zu unterweisen, so dass sie die Wahrheit Gottes kennen lernen. Unterweisung durch das Evangelium ist der Anfang aller wahren Arbeit an den Menschenseelen. „Geht hin und lehrt alle Völker und tauft sie im Namen des Vaters und des Sohnes und des Heiligen Geistes, und lehrt sie halten alles, was ich euch befohlen habe. Und siehe, ich bin bei euch alle Tage, bis an der Welt Ende.“ Lehren beginnt das Werk und krönt es auch. </w:t>
      </w:r>
    </w:p>
    <w:p w14:paraId="1642AAA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Evangelium nach dem Jesaia heißt: „Neigt eure Ohren her und kommt her zu mir; hört, so wird eure Seele leben.“ Es ist also unsere Sache, den Menschen etwas zu geben, was des Hörens wert ist, kurz, sie zu unterweisen. Wir sind gesandt zu evangelisieren oder das Evangelium aller Kreatur zu predigen, und das tun wir nicht, wenn wir den Menschen nicht die großen Wahrheiten der Offenbarung predigen. Das Evangelium ist gute Botschaft. Wenn man </w:t>
      </w:r>
      <w:r w:rsidRPr="004930D3">
        <w:rPr>
          <w:rFonts w:eastAsia="Times New Roman"/>
          <w:szCs w:val="24"/>
          <w:lang w:eastAsia="de-DE"/>
        </w:rPr>
        <w:lastRenderedPageBreak/>
        <w:t xml:space="preserve">einige Prediger hört, könnte man denken, das Evangelium sei eine Prise heiligen Schnupftabaks, um die Leute aufzuwecken oder eine Flasche feurigen, geistigen Getränkes, um ihr Gehirn zu erregen. Es ist nichts der Art; es ist eine Botschaft, es ist Belehrung darin, Unterweisung über Dinge, welche die Menschen wissen müssen, Ankündigungen, welche denjenigen zum Segen werden sollen, die sie hören. Es ist nicht eine magische Beschwörungsformel oder ein Zauber, dessen Kraft in einer Sammlung von Lauten besteht; es ist eine Offenbarung von Tatsachen und Wahrheiten, welche Kenntnis und Glauben erfordern. Das Evangelium ist ein vernunftgemäßes System und wendet sich an den Verstand der Menschen; es ist eine Sache für das Nachdenken und die Betrachtung und es wendet sich an das Gewissen und die Denkkraft. Wenn wir deshalb die Menschen nicht etwas lehren, mögen wir rufen: „Glaubt! Glaubt! Glaubt!“ aber was sollen sie glauben? Jede Ermahnung fordert eine entsprechende Unterweisung, sonst bedeutet sie nichts. „Entrinnt!“ Wem? Dies erfordert als Antwort die Lehre von der Strafe der Sünde. „Flieht!“ Aber wohin? Dann müssen Sie Christum und seine Wunder predigen; ja, und die klare Lehre von der Versöhnung durch das Opfer. „Tut Buße!“ Wofür? Hier müssen Sie Fragen beantworten wie die: Was ist Sünde? Was ist das Übel der Sünde? Was sind die Folgen der Sünde? „Bekehrt euch!“ Aber was heißt, sich bekehren? Durch welche Macht können wir bekehrt werden? Wovon? Wozu? Das Feld der Unterweisung ist groß, wenn die Menschen die errettende Wahrheit kennen lernen sollen. „Es ist nicht gut, dass die Seele ohne Kenntnis sei“ (Spr. Sal. 19,2 n. d. engl. Üb.), und als des Herrn Werkzeuge ist es unsere Sache, den Menschen die Wahrheit so bekannt zu machen, dass sie dieselbe glauben und ihre Kraft fühlen mögen. Wir sollen nicht versuchen, sie im Dunkeln zu erretten, sondern in der Kraft des Heiligen Geistes sollen wir streben, sie von der Finsternis zum Licht zu kehren. </w:t>
      </w:r>
    </w:p>
    <w:p w14:paraId="169AC1B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Und glauben Sie nicht, liebe Freunde, dass Sie, wenn Sie in Erweckungsversammlungen oder zu besonderen evangelistischen Gottesdiensten gehen, die Lehren des Evangeliums weglassen müssten; denn Sie sollten alsdann die Lehren von der Gnade eher mehr als weniger verkünden. Predigen Sie die evangelischen Lehren klar, mit Liebe, einfach und deutlich, und besonders diejenigen Wahrheiten, welche sich auf den Zustand des Menschen und die Gnade Gottes beziehen. Einige Schwärmer scheinen die Idee gefasst zu haben, dass ein Prediger, sobald er die Unbekehrten anredete, absichtlich mit seinen gewöhnlichen Lehrpredigten in Widerspruch treten müsste, weil keine Bekehrungen stattfinden würden, wenn er den ganzen Rat Gottes predigte. Es läuft im Grunde darauf hinaus, Brüder, dass wir Wahrheit verhehlen und eine Falschheit aussprechen sollen, um Seelen zu retten. Wir sollen die Wahrheit zu Gottes Kindern reden, weil diese nichts anderes hören wollen; aber wir sollen Sünder in den Glauben hineinlocken, indem wir einen Teil der Wahrheit übertreiben und den übrigen verbergen bis zu einer gelegeneren Zeit. Dies ist eine seltsame Theorie, und doch heißen viele sie gut. Ihnen zufolge mögen wir die Erlösung einer auserwählten Zahl den Kindern Gottes predigen, aber die allgemeine Erlösung muss unsere Lehre sein, wenn wir mit denen, die draußen sind, reden; wir sollen den Gläubigen sagen, dass die Errettung ganz aus Gnaden ist, aber zu Sündern sollen wir sprechen, als wenn sie sich selber erretten müssten; wir sollen die Christen lehren, dass Gott der Heilige Geist allein bekehren kann, aber wenn wir mit den Unerretteten sprechen, darf der Heilige Geist kaum genannt werden. Wir haben Christum nicht also gelernt. Andere haben so gehandelt; aber lasst sie uns als Warnungszeichen und nicht als Beispiel dienen. Der, welcher uns sandte, Seelen zu gewinnen, gestattet uns weder Falschheiten zu erfinden, noch die Wahrheit zu unterdrücken. Sein Werk kann ohne solche verdächtige Methoden getan werden. </w:t>
      </w:r>
    </w:p>
    <w:p w14:paraId="4A06173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Vielleicht werden einige von Ihnen erwidern: „Aber doch hat Gott halbwahre Aussagen und wilde Behauptungen gesegnet.“ Seien Sie dessen nicht ganz so gewiss. Ich wage zu behaupten, dass Gott Falschheiten nicht segnet; er mag die Wahrheit segnen, welche mit Irrtum </w:t>
      </w:r>
      <w:r w:rsidRPr="004930D3">
        <w:rPr>
          <w:rFonts w:eastAsia="Times New Roman"/>
          <w:szCs w:val="24"/>
          <w:lang w:eastAsia="de-DE"/>
        </w:rPr>
        <w:lastRenderedPageBreak/>
        <w:t xml:space="preserve">vermischt ist; aber viel mehr Segen wäre gekommen, wenn die Predigt mehr in Übereinstimmung mit seinem eigenen Worte gewesen wäre. Ich kann nicht zugeben, dass der Herr evangelistischen Jesuitismus segnet, und die Unterdrückung der Wahrheit ist nicht zu hart benannt, wenn ich sie so beschreibe. Die Vorenthaltung der Lehre von dem gänzlichen Verderben des Menschen hat vielen Leuten, die eine gewisse Art von Predigten gehört haben, ernstlichen Schaden getan. Sie werden nicht wahrhaft geheilt, weil sie nicht die Krankheit kennen, an der sie leiden; sie sind niemals wahrhaft bekleidet, weil nichts getan ist, sie zu entkleiden. In vielen Predigten wird die Entfremdung des Menschen von Gott und die Selbstsucht und Schlechtigkeit eines solchen Zustandes nicht genügend enthüllt, und darum wird nicht genug Herzenserforschung und Gewissenserweckung durch sie bewirkt. Es muss den Menschen gesagt werden, dass sie ewig verloren sind, wenn nicht die göttliche Gnade sie aus ihrer Feindschaft gegen Gott herausbringt, und sie müssen an die Unumschränktheit Gottes erinnert werden und daran, dass er nicht verpflichtet sei, sie aus diesem Zustand herauszubringen, dass er gerecht sein würde, wenn er sie darin ließe, dass sie kein Verdienst vor ihm geltend machen können und keine Ansprüche an ihn haben, sondern dass, wenn sie errettet werden sollen, es aus Gnaden sein muss, und aus Gnaden allein. Des Predigers Werk ist, die Sünder niederzuwerfen in völliger Hilflosigkeit, damit sie gezwungen werden, zu dem aufzublicken, der allein ihnen helfen kann. </w:t>
      </w:r>
    </w:p>
    <w:p w14:paraId="66B495D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Der Versuch, eine Seele für Christum zu gewinnen dadurch, dass man sie in Unwissenheit betreffs irgendeiner Wahrheit erhält, ist dem Willen Gottes entgegen, und das Bemühen, Menschen zu erretten durch bloßes Haschen nach Beifall oder durch Aufregung oder Redekunst ist ebenso närrisch wie die Hoffnung, einen Engel durch Vogelleim zu halten oder einen Stern mit Musik anzulocken. Das Anziehendste ist das Evangelium in seiner Reinheit. Die Waffe, womit der Herr die Menschen besiegt, ist die Wahrheit, wie sie in Jesu ist. Man wird finden, dass das Evangelium jeder Anforderung entspricht: ein Pfeil, der das härteste Herz durchbohren kann, ein Balsam, der die tödlichste Wunde heilt. Predigen Sie es, und predigen Sie nichts anderes. Verlassen Sie sich unbedingt auf das alte, alte Evangelium. Sie brauchen keine anderen Netze, wenn Sie nach Menschen fischen; die, welche Ihr Meister Ihnen gegeben hat, sind stark genug für die großen Fische und haben Maschen, die fein genug sind, um die kleinen zu halten. Spannen Sie diese Netze aus und keine andern, so brauchen Sie nicht zu zweifeln an der Erfüllung seines Wortes: „Ich will euch zu Menschenfischern machen.“ </w:t>
      </w:r>
    </w:p>
    <w:p w14:paraId="38E5D15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Zweitens, um eine Seele zu gewinnen, ist es notwendig, nicht nur unsern Hörer zu unterweisen und ihn die Wahrheit kennen zu lehren, sondern sie ihm so einzuprägen, dass er sie fühlt. Eine bloß lehrhafte Predigtweise, die sich stets an den Verstand wendet und das Gefühl unberührt lässt, wäre sicherlich eine hinkende. „Die Beine des Lahmen sind nicht gleich,“ sagt Salomo (Spr. Sal. 26,7 n. d. engl. Üb.); und die ungleichen Beine einiger Prediger machen sie zu Krüppeln. Wir haben einen solchen umher hinken sehen mit einem langen Lehrbein und einem sehr kurzen Gefühlsbein. Es ist etwas Grauenvolles, wenn ein Mann so lehrhafter Natur ist, dass er kühl von dem Geschick der Gottlosen sprechen kann, so dass, wenn er auch nicht wirklich Gott dafür lobt, es ihm doch keine Angst des Herzens verursacht, an das Verderben von Millionen unseres Geschlechtes zu denken. Dies ist entsetzlich! Ich hasse es, die Schrecken des Herrn verkünden zu hören von Männern, deren hartes Gesicht, harter Ton und fühllose Seele eine Art von doktrinärer Austrocknung verraten; alle Milch menschlicher Freundlichkeit ist in ihnen vertrocknet. Da ein solcher Prediger selbst kein Gefühl hat, so erzeugt er keines und die Leute sitzen und hören zu, während er trockene, leblose Behauptungen aufstellt, bis sie dahin kommen, ihn zu schätzen, weil er „gesund“ im Glauben ist; und sie selber werden auch „gesund“, ich brauche nicht hinzuzufügen, dass sie auch in gesunden Schlaf fallen oder wenn sie noch etwas Leben haben, es damit zubringen, Ketzerei auszuschnüffeln und ernstmeinende Männer um eines Wortes willen zu verurteilen. Mögen wir nie in diesem Geist </w:t>
      </w:r>
      <w:r w:rsidRPr="004930D3">
        <w:rPr>
          <w:rFonts w:eastAsia="Times New Roman"/>
          <w:szCs w:val="24"/>
          <w:lang w:eastAsia="de-DE"/>
        </w:rPr>
        <w:lastRenderedPageBreak/>
        <w:t xml:space="preserve">getauft werden! Was ich auch glaube oder nicht glaube, das Gebot, meinen Nächsten zu lieben wie mich selbst, gilt immer noch für mich, und Gott verhüte, dass irgendwelche Ansichten oder Meinungen meine Seele so zusammenziehen und mein Herz so verhärten, dass ich dies Gesetz der Liebe vergesse! Die Liebe Gottes ist das Erste, aber dies verringert keineswegs die Verpflichtung, die Menschen zu lieben; in der Tat, das erste Gebot schließt das zweite ein. Wir sollen unseres Nächsten Bekehrung wünschen, weil wir ihn lieben, und wir sollen von Gottes liebevollem Evangelium in liebevollen Ausdrücken zu ihm sprechen, weil unser Herz sein ewiges Wohl wünscht. </w:t>
      </w:r>
    </w:p>
    <w:p w14:paraId="639CEE3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Sünder hat ein Herz sowohl wie einen Kopf; ein Sünder hat Gefühle sowohl wie Gedanken, und wir müssen uns an beide wenden. Ein Sünder wird nie bekehrt werden, bis seine Empfindungen erregt sind. Wenn er keinen Schmerz über die Sünde empfindet und wenn er nicht etwas Freude bei der Aufnahme des Wortes fühlt, können Sie nicht viel Hoffnung für ihn haben. Die Wahrheit muss in seine Seele eindringen und sie mit ihrer eigenen Farbe färben. Das Wort muss wie ein starker Wind sein, der durch das ganze Herz hindurch fährt und den ganzen Menschen lenkt, eben wie ein Feld reifenden Korns in dem Sommerwind hin und her wogt. Religion ohne Gefühl ist Religion ohne Leben. </w:t>
      </w:r>
    </w:p>
    <w:p w14:paraId="166AA3B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Aber dennoch müssen wir acht darauf haben, wie diese Empfindungen verursacht werden. Spielen Sie nicht auf der Seele, indem Sie Gefühle erregen, welche nicht geistlich sind. Einige Prediger lieben es sehr, Begräbnisse und sterbende Kinder in ihre Reden hineinzubringen, so dass die bloß natürliche Liebe die Leute weinen macht. Dies mag zu etwas Besserem führen, aber welchen Wert hat es an und für sich? Wozu nützt es, einer Mutter Kummer oder einer Witwe Schmerzen wieder aufzureißen? Ich glaube nicht, dass unser barmherziger Herr uns gesandt hat, um die Menschen über ihre abgeschiedenen Lieben weinen zu machen, indem wir von Neuem ihre Gräber graben und vergangene Auftritte der Trennung und des Wehes wiederum vorführen. Warum sollte er das? Zugegeben, dass Sie mit Nutzen das Totenbett eines Christen oder eines sterbenden Sünders brauchen können als einen Beweis von der Ruhe des Glaubens in dem einen Fall und den Schrecken des Gewissens in dem andern; aber aus der bewiesenen Tatsache und nicht aus der Illustration muss der Nutzen kommen. Natürlicher Schmerz dient an sich zu nichts; in der Tat, wir betrachten ihn als eine Ablenkung von höheren Gedanken und als einen Preis, der zu groß ist, um ihn von weichen Herzen zu verlangen, wenn wir sie nicht entschädigen können, indem wir bleibende geistliche Eindrücke in den Stamm natürlicher Liebe pfropfen. „Es war eine glänzende Rede, voll Pathos,“ sagte einer, der sie gehört hatte. Ja, aber was bewirkt dieses Pathos für das praktische Leben? Ein junger Prediger machte die Bemerkung: „Ergriff es Sie nicht sehr, eine so große Versammlung weinen zu sehen?“ „Ja,“ erwiderte sein einsichtiger Freund, „aber noch mehr ergriff mich der Gedanke, dass sie wahrscheinlich noch mehr bei einem Schauspiel geweint haben würde“. Gerade so, und das Weinen mag in beiden Fällen gleich wertlos sein. Ich sah ein Mädchen an Bord eines Dampfschiffes ein Buch lesen und weinen, als wenn ihr das Herz brechen wollte; aber als ich einen Blick auf das Buch warf, sah ich, dass es nur einer jener albernen Romane war, die an den Bahnhöfen in solcher Menge verkauft werden. Ihre Tränen waren reine Verschwendung von Feuchtigkeit, und das sind die auch, welche durch bloße Kanzelgeschichtchen und Totenbettmalereien erzeugt werden. </w:t>
      </w:r>
    </w:p>
    <w:p w14:paraId="141896FA"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unsere Hörer über ihre Sünden und vor Sehnsucht nach Jesu weinen wollen, so mögen ihre Tränen in Strömen fließen; aber wenn die Ursache ihres Schmerzes bloß natürlicher und ganz und gar nicht geistlicher Art ist, was für Gutes wird dadurch getan, dass man sie zum Weinen bringt? Es mag etwas Gutes darin sein, die Leute froh zu machen, denn es ist Leid genug in dieser Welt, und je mehr wir die Fröhlichkeit fördern können, desto besser; aber wozu nützt es, unnötiges Elend hervorzubringen? Was für ein Recht haben Sie, durch die Welt zu </w:t>
      </w:r>
      <w:r w:rsidRPr="004930D3">
        <w:rPr>
          <w:rFonts w:eastAsia="Times New Roman"/>
          <w:szCs w:val="24"/>
          <w:lang w:eastAsia="de-DE"/>
        </w:rPr>
        <w:lastRenderedPageBreak/>
        <w:t xml:space="preserve">gehen und jeden mit Ihrer Lanzette zu stechen, bloß um Ihre Geschicklichkeit in der Chirurgie zu zeigen? Ein wahrer Arzt macht nur Einschnitte, um Heilungen zu bewirken, und ein weiser Prediger erregt nur schmerzliche Empfindungen in den Menschen mit der bestimmten Absicht, ihren Seelen dadurch Segen zu bringen. Sie und ich müssen fortfahren, auf die Herzen der Menschen einzudringen, bis sie gebrochen sind, und dann müssen wir dabei bleiben, Christum den Gekreuzigten zu predigen, bis ihre Herzen verbunden sind; und wenn dies getan ist, müssen wir anhalten mit der Verkündigung des Evangeliums, bis ihre ganze Natur dem Evangelium untertan worden ist. Schon bei dieser vorbereitenden Arbeit werden Sie fühlen, dass Sie des Heiligen Geistes bedürfen, der mit Ihnen und durch Sie arbeitet; aber dieses Bedürfnis wird noch klarer werden, wenn wir einen Schritt weiter gehen und von der neuen Geburt selbst sprechen, in welcher der Heilige Geist in einer ganz göttlichen Art und Weise wirkt. </w:t>
      </w:r>
    </w:p>
    <w:p w14:paraId="0E64BE5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habe schon dabei verweilt, dass Unterweisung und Eindringlichkeit sehr nötig zum Seelengewinnen sind; aber diese sind nicht alles, sie sind in der Tat nur Mittel zu dem gewünschten Zwecke. Ein weit größeres Werk muss getan werden, ehe ein Mensch errettet ist. Ein Wunder göttlicher Gnade muss an der Seele gewirkt werden, das weit über alles hinausgeht, was durch Menschenkraft vollbracht werden kann. Von allen, die wir gern für Jesum gewinnen möchten, ist es wahr: „Es sei denn, dass jemand von neuem geboren werde, kann er das Reich Gottes nicht sehen.“ Der Heilige Geist muss die Wiedergeburt in den Menschen, die wir lieben, wirken, sonst können sie niemals die ewige Glückseligkeit erlangen. Sie müssen zu einem neuen Leben erweckt werden, und sie müssen neue Kreaturen in Christo werden. Dieselbe Kraft, welche die Auferstehung und die Schöpfung bewirkt, muss in all ihrer Macht an ihnen tätig sein; nichts Geringeres als dieses genügt. Sie müssen von oben wiedergeboren werden. Auf den ersten Anblick mag es scheinen, als wenn dies menschliche Werkzeuge ganz bei Seite schöbe; aber wenn wir uns zu der Schrift wenden, so finden wir nichts, was eine solche Schlussfolgerung rechtfertigt, und vieles von ganz entgegengesetzter Tendenz. Sicherlich lesen wir da, dass der Herr alles in allem ist, aber wir finden keinen Wink, dass deshalb auf den Gebrauch von Mitteln verzichtet werden muss. Des Herrn oberste Majestät und Macht wird umso glorreicher gesehen, weil er durch Mittel wirkt. Er ist so groß, dass er es nicht fürchtet, den Werkzeugen, die er gebraucht, Ehre zu geben, indem er in hohen Ausdrücken von ihnen spricht und ihnen großen Einfluss beilegt. Es ist leider möglich, zu wenig von dem Heiligen Geist zu sagen; in der Tat, ich fürchte, dies ist eine der schreienden Sünden unserer Zeit; aber dennoch spricht das unfehlbare Wort, welches stets die Wahrheit im richtigen Gleichgewicht hält, während es den Heiligen Geist hoch erhebt, nicht leichthin von den Menschen, durch welche er wirkt. Gott sieht seine Ehre nicht als so fraglich an, dass sie nur aufrecht gehalten werden könnte durch Herabsetzung des menschlichen Werkzeuges. Es sind zwei Stellen in den Episteln, die, wenn nebeneinander gehalten, mich oft in Staunen gesetzt haben. Paulus vergleicht sich sowohl mit dem Vater als der Mutter in Sachen der neuen Geburt; er sagt von dem einen Bekehrten: „Den ich gezeugt habe in meinen Banden,“ und von einer ganzen Gemeinde sagt er: „Meine lieben Kinder, welche ich abermals mit Ängsten gebäre, bis dass Christus in euch eine Gestalt gewinne.“ Das heißt, sehr weit gehen; in der Tat viel weiter, als die moderne Orthodoxie dem am meisten gesegneten Prediger gestatten würde, und doch ist es eine Sprache, die von dem Geist Gottes sanktioniert, ja, diktiert ist und deshalb nicht kritisiert werden darf. Solch' geheimnisvolle Macht gießt Gott den Werkzeugen ein, die er verordnet, so dass wir „Gottes Mitarbeiter“ genannt werden; und dies ist zu gleicher Zeit die Quelle unserer Verantwortlichkeit und der Grund unserer Hoffnung. </w:t>
      </w:r>
    </w:p>
    <w:p w14:paraId="49E65742" w14:textId="127A41BF"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Wiedergeburt oder die neue Geburt wirkt eine Veränderung in der ganzen Natur des Menschen, und soweit wir beurteilen können, liegt ihr Wesen in der Einpflanzung und Schöpfung einer neuen Grundkraft im Innern des Menschen. Der Heilige Geist erschafft in uns eine neue, </w:t>
      </w:r>
      <w:r w:rsidRPr="004930D3">
        <w:rPr>
          <w:rFonts w:eastAsia="Times New Roman"/>
          <w:szCs w:val="24"/>
          <w:lang w:eastAsia="de-DE"/>
        </w:rPr>
        <w:lastRenderedPageBreak/>
        <w:t>himmlische und unsterbliche Natur, welche in der Schrift „der Geist“ genannt wird, zum Unterschied von der Seele. Unsere Theorie von der Wiedergeburt ist die, dass der Mensch in seiner gefallenen Natur nur aus Leib und Seele besteht, und dass, wenn er wiedergeboren wird, in ihm eine neue und höhere Natur erschaffen wird - „der Geist“ welcher ein Funke von dem ewigen Feuer des Lebens und der Liebe Gottes ist; dieser fällt in das Herz und bleibt da und macht den Empfänger „teilhaftig der göttlichen Natur.“ Von da an besteht der Mensch aus drei Teilen, Leib, Seele und Geist, und der Geist ist die herrschende Kraft von den dreien. Sie werden sich alle jenes denkwürdigen Kapitels über die Auferstehung erinnern, 1. Kor. 15, wo im Original der Unterschied sehr ans Licht tritt und selbst in der Übersetzung wahrgenommen werden kann</w:t>
      </w:r>
      <w:r>
        <w:rPr>
          <w:rStyle w:val="Funotenzeichen"/>
          <w:rFonts w:eastAsia="Times New Roman"/>
          <w:szCs w:val="24"/>
          <w:lang w:eastAsia="de-DE"/>
        </w:rPr>
        <w:footnoteReference w:id="2"/>
      </w:r>
      <w:r w:rsidRPr="004930D3">
        <w:rPr>
          <w:rFonts w:eastAsia="Times New Roman"/>
          <w:szCs w:val="24"/>
          <w:lang w:eastAsia="de-DE"/>
        </w:rPr>
        <w:t xml:space="preserve">. Die Stelle „Es wird gesät ein natürlicher Leib“ usw. kann übersetzt werden: „Es wird gesät ein seelischer Leib und wird auferstehen ein geistlicher Leib.“ Es gibt einen seelischen Leib und es gibt einen geistlichen Leib. Wie geschrieben steht: Der erste Mensch, Adam, war gemacht zu einer lebendigen Seele; der letzte Adam war gemacht zu einem lebengebenden Geiste. Aber das, was geistlich ist, war nicht zuerst, sondern das, was seelisch ist; und danach das, was geistlich ist. Wir sind zuerst in dem natürlichen oder seelischen Stadium des Seins, wie der erste Adam, und in der Wiedergeburt treten wir dann in einen neuen Zustand ein, in den Besitz des lebengebenden „Geistes“. Ohne diesen Geist kann kein Mensch das Himmelreich sehen oder in dasselbe eingehen. Es muss deshalb unser dringender Wunsch sein, dass der Heilige Geist unsere Hörer besucht und sie von neuem erschafft - dass er auf diese dürren Gebeine herabkommt und das ewige Leben in die hineinhaucht, welche tot in Sünden sind. Bis dieses getan ist, können sie niemals die Wahrheit aufnehmen, denn „der natürliche Mensch vernimmt nichts vom Geiste Gottes; es ist ihm eine Torheit und kann es nicht erkennen, denn es muss geistlich gerichtet sein.“ „Fleischlich gesinnt sein, ist eine Feindschaft wider Gott; sintemal es dem Gesetz Gottes nicht untertan ist, denn es vermag es auch nicht.“ Ein neuer und himmlischer Sinn muss durch die Allmacht geschaffen werden, sonst muss der Mensch im Tode bleiben. Sie sehen also, dass wir ein gewaltiges Werk vor uns haben, zu dem wir in uns selber ganz untüchtig sind. Kein lebender Prediger kann eine Seele erretten; ebenso wenig können wir alle zusammen oder alle Heiligen auf Erden und im Himmel die Wiedergeburt in einem einzigen Menschen bewirken. Die ganze Sache ist unsererseits die höchste Abgeschmacktheit, wenn wir uns nicht als solche betrachten, die vom Heiligen Geist gebraucht werden und mit seiner Macht erfüllt sind. Andererseits sind die Wunder der Wiedergeburt, welche unsere Predigt begleiten, die besten Siegel und Zeugnisse unseres Amtes. Während die Apostel sich auf die Wunder Christi und auf die, welche sie in seinem Namen taten, berufen konnten, berufen wir uns auf die Wunder des Heiligen Geistes, welche ebenso göttlich und ebenso wirklich sind wie die unseres Herrn. Diese Wunder sind die Schöpfung eines neuen Lebens in der menschlichen Brust und die völlige Veränderung des ganzen Wesens derjenigen, auf die der Geist herabkommt. </w:t>
      </w:r>
    </w:p>
    <w:p w14:paraId="24AE686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 dieses Gottgezeugte, geistliche Leben im Menschen ein Geheimnis ist, so wird es nützlicher sein, wenn wir bei den Zeichen verweilen, die ihm folgen und die es begleiten, denn die sind es, auf welche wir abzielen müssen. Zuerst wird die Wiedergeburt sich zeigen in dem Sündengefühl. Dies halten wir für ein unentbehrliches Zeichen von dem Werk des göttlichen Geistes; das neue Leben verursacht, wenn es in das Herz kommt, tiefen innerlichen Schmerz. Obgleich wir heutzutage von Leuten hören, die geheilt worden, ehe sie verwundet waren und zu einer Gewissheit ihrer Rechtfertigung gebracht sind, ohne dass sie je ihre Verurteilung bejammert haben, so bezweifeln wir doch sehr den Wert solcher Heilungen und Rechtfertigungen. Diese Art und Weise ist nicht der Wahrheit gemäß. Gott bekleidet die Menschen nicht, ehe er sie zuvor entkleidet hat, und er macht sie auch nicht lebendig durch das Evangelium, ehe er sie durch das Gesetz getötet hat. Wenn Sie Personen antreffen, in denen keine Spur von </w:t>
      </w:r>
      <w:r w:rsidRPr="004930D3">
        <w:rPr>
          <w:rFonts w:eastAsia="Times New Roman"/>
          <w:szCs w:val="24"/>
          <w:lang w:eastAsia="de-DE"/>
        </w:rPr>
        <w:lastRenderedPageBreak/>
        <w:t xml:space="preserve">Sündengefühl ist, so mögen Sie ganz gewiss sein, dass der Heilige Geist nicht auf sie gewirkt hat; denn, „wenn derselbige kommt, der wird die Welt strafen um die Sünde, um die Gerechtigkeit und um das Gericht“. Wenn der Geist des Herrn uns anhaucht, so lässt er verdorren alle Herrlichkeit des Menschen, die nur wie die Blume des Grases ist, und dann offenbart er eine höhere und bleibendere Herrlichkeit. Seien Sie nicht erstaunt, wenn Sie dieses Sündengefühl sehr heftig und beängstigend finden; aber verurteilen Sie andererseits diejenigen nicht, in denen es weniger heftig ist, denn so lange die Sünde betrauert, bekannt, aufgegeben und verabscheut wird, haben Sie eine klare Frucht des Geistes. Viel von dem Schrecken und dem Unglauben, der sich mit dem Sündengefühl verbindet, ist nicht vom Geist Gottes, sondern kommt vom Satan oder von der verderbten Natur; doch muss ein wahres und tiefes Sündengefühl da sein und der Prediger muss dahin arbeiten, dies zu erzeugen, denn wo es nicht ist, hat die neue Geburt nicht stattgefunden. </w:t>
      </w:r>
    </w:p>
    <w:p w14:paraId="51E800B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Ebenso gewiss ist es, dass die wahre Bekehrung erkannt werden kann an dem einfachen Glauben an Jesum Christum. Es ist nicht nötig, hierüber mit Ihnen zu sprechen, denn Sie selbst sind völlig davon überzeugt. Der Glaube ist der wahre Mittelpunkt des Ziels, nach dem Sie Ihre Pfeile richten. Der Beweis, dass Sie die Seele eines Menschen für Jesum gewonnen haben, liegt Ihnen nie vor, bis er mit sich selbst und seinem eigenen Verdienst fertig ist und sich Christo hingegeben hat. Große Sorgfalt muss darauf verwandt werden, dass dieser Glaube an Christum der an ein vollständiges Heil und nicht nur an einen Teil desselben ist. Sehr viele meinen, dass der Herr Jesus die vergangenen Sünden vergibt, aber sie können ihm nicht vertrauen, dass er sie in der Zukunft bewahren werde. Sie vertrauen ihm betreffs der vergangenen Jahre, aber nicht betreffs der kommenden, während in der Schrift von keiner solchen Teilung des Heils je gesprochen wird. Entweder trug Christus all' unsere Sünden oder keine, und entweder errettet er uns ein für alle Mal oder gar nicht. Sein Tod kann nie wiederholt werden, und muss die Sühne gewesen sein für die künftige Sünde der Gläubigen, sonst sind sie verloren, da keine fernere Versöhnung angenommen werden kann, und sie sicherlich in der Zukunft Sünde begehen werden. Gelobt sei sein Name, „durch ihn sind alle, die da glauben, gerechtfertigt von allen“ (Apgesch. 13, 38. 39. n. d. engl. Üb.). Die Errettung aus Gnaden ist ewige Errettung. Die Sünder müssen Christo ihre Seelen für die ganze Ewigkeit anbefehlen, dass er sie bewahre; wie können sie anders Errettete sein? Ach, nach der Lehre einiger sind die Gläubigen nur zum Teil errettet und müssen sich in betreff des übrigen Teils auf ihre eigenen künftigen Bemühungen verlassen. Ist dies das Evangelium? Ich meine nicht. Echter Glaube traut auf einen ganzen Christus und auf eine ganze Errettung. Ist es zu verwundern, dass viele Bekehrte abfallen, wenn sie in der Tat niemals gelehrt waren, von Jesu eine ewige Errettung zu hoffen, sondern nur eine zeitweilige Bekehrung? Eine fehlerhafte Darstellung Christi erzeugt einen fehlerhaften Glauben, und wenn dieser an seiner eigenen Schwäche dahinsiecht, wer ist dafür zu tadeln? Ihnen geschieht nach ihrem Glauben; der Prediger und der Besitzer eines teilweisen Glaubens müssen gemeinsam die Schuld tragen, wenn ihr armes, verstümmeltes Vertrauen zusammenbricht. Ich möchte umso ernstlicher hierauf bestehen, weil ein halbgesetzlicher Glaube so häufig ist. Wir müssen den zitternden Sünder antreiben, ganz und allein und für immer dem Herrn Jesu zu vertrauen, sonst zieht er den Schluss, dass er im Geiste anfangen und im Fleische vollenden muss. Er wird sicher im Glauben wandeln, soweit es die Vergangenheit betrifft, und dann in Werken, wenn die Zukunft in Betracht kommt, und dies wird verhängnisvoll sein. Wahrer Glaube an Jesum empfängt ewiges Leben und sieht vollkommene Errettung in ihm, dessen eines Opfer das Volk Gottes ein für alle Mal geheiligt hat. Das Gefühl, errettet zu sein, vollständig errettet in Christo Jesu, ist nicht, wie einige annehmen, die Quelle fleischlicher Sicherheit und der Feind heiligen Eifers, sondern das gerade Gegenteil. Befreit von der Furcht, welche die Errettung des Selbst zu etwas Dringenderem macht, als die Errettung vom Selbst, und angetrieben von heiliger Dankbarkeit gegen seinen Erlöser, wird der Wiedergeborene der Tugend fähig und mit Eifer für Gottes Ehre </w:t>
      </w:r>
      <w:r w:rsidRPr="004930D3">
        <w:rPr>
          <w:rFonts w:eastAsia="Times New Roman"/>
          <w:szCs w:val="24"/>
          <w:lang w:eastAsia="de-DE"/>
        </w:rPr>
        <w:lastRenderedPageBreak/>
        <w:t xml:space="preserve">erfüllt. So lange er in einem Gefühl von Unsicherheit zittert, richtet er seine Hauptgedanken auf seine eigenen Angelegenheiten; aber fest auf den Felsen des Heils gepflanzt, hat er Zeit und Herz, das neue Lied zu singen, welches der Herr in seinen Mund gelegt hat, und dann ist seine sittliche Errettung vollständig, denn das Selbst hat nicht mehr die Herrschaft über ihn. Seien Sie nicht zufrieden, bis Sie in Ihren Bekehrten ein klares Zeugnis von einem einfachen, aufrichtigen und entschiedenen Glauben an den Herrn Jesum sehen. </w:t>
      </w:r>
    </w:p>
    <w:p w14:paraId="4C6F9F3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Zusammen mit ungeteiltem Glauben an Jesum Christum muss auch ungeheuchelte Buße sein. Buße ist ein altmodisches Wort, von den neueren Erweckungspredigern nicht viel gebraucht. „O,“ sagte eines Tages ein Pastor zu mir, „es bedeutet bloß eine Sinnesänderung.“ Er hielt dies für eine tiefsinnige Bemerkung. „Nur eine Sinnesänderung;“ aber was für eine Änderung! Eine Sinnesänderung in Bezug auf alles! Statt zu sagen: „Es ist bloß eine Sinnesänderung,“ scheint es mir wahrer zu sagen, dass es eine große und tiefe Änderung ist - ja, eine Änderung des Sinnes selber. Aber was immer das griechische Wort bedeuten mag, Buße ist keine Kleinigkeit. Sie werden keine bessere Definition finden, als die in einem Kinderliede, wonach Buße heißt, die Sünden verlassen, die wir einst liebten und unsere ernstliche Reue dadurch zu zeigen, dass wir sie nicht mehr begehen. Wahre Bekehrung ist stets begleitet von einem Sündengefühl, worüber wir schon gesprochen haben; von einem Schmerz über die Sünde, einem heiligen Kummer darüber, dass wir sie begangen; von einem Hass gegen die Sünde, welcher beweist, dass ihre Herrschaft zu Ende ist; und von einem Aufgeben der Sünde, welches zeigt, dass das innere Leben der Seele auf das äußere Leben einwirkt. Wahrer Glaube und wahre Buße sind Zwillinge; es würde müßig sein, sagen zu wollen, wer zuerst geboren ist. Alle Speichen eines Rades bewegen sich zugleich, wenn das Rad sich bewegt, und ebenso beginnen alle Gnaden, wenn die Wiedergeburt vom Heiligen Geist gewirkt ist. Buße indessen muss da sein. Kein Sünder blickt auf den Heiland mit einem trockenen Auge oder einem harten Herzen. Streben Sie deshalb danach, dass das Herz bricht, das Gewissen sich verdammt und die Seele von der Sünde entwöhnt wird, und seien Sie nicht zufrieden, bis der ganze Sinn tief und gründlich verändert ist. </w:t>
      </w:r>
    </w:p>
    <w:p w14:paraId="713C69D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anderer Beweis, dass eine Seele für Christum erobert ist, findet sich in einer wirklichen Änderung des Lebens. Wenn ein Mensch nicht anders lebt als vorher, sowohl im Hause, als außer dem Hause, hat seine Buße es nötig, dass Buße für sie getan wird, und seine Bekehrung ist eine Erdichtung. Nicht nur Handlung und Sprache, sondern Geist und Temperament muss verändert werden. „Aber,“ sagt jemand, „die Gnade wird oft auf einen Wildling gepfropft.“ Ich weiß das, aber was ist die Frucht des Pfropfens? Die Frucht wird wie das Pfropfreis sein, und nicht wie der ursprüngliche Stamm. „Aber,“ sagt ein anderer, „ich bin sehr hitziger Natur und ganz plötzlich überkommt mich der Zorn. Er ist bald vorbei, und ich bereue ihn sehr. Obwohl ich mich nicht beherrschen kann, bin ich doch ganz gewiss, dass ich ein Christ bin.“ Nicht so schnell, mein Freund, sonst möchte ich antworten, dass ich des Gegenteils ebenso gewiss sei. Was nützt es, dass du bald abkühlst, wenn du in zwei oder drei Minuten alles um dich her verbrühst? Wenn ein Mann mich in seiner Wut mit dem Dolch sticht, so wird es meine Wunde nicht heilen, wenn ich sehe, dass ihm sein Wahnsinn leid tut. Ein heftiges Temperament muss überwunden und der ganze Mensch muss erneuert werden, sonst ist die Bekehrung zweifelhaft. Wir sollen nicht unsern Hörern eine eingeschränkte Heiligkeit vorhalten und sagen: „Es wird ganz recht um euch stehen, wenn ihr diesen Grad erreicht.“ Die Schrift spricht: „Wer Sünde tut, der ist vom Teufel.“ Das Bleiben unter der Macht einer erkannten Sünde ist ein Zeichen, dass wir die Knechte der Sünde sind, denn „des Knechte seid ihr, dem ihr gehorsam seid.“ Müßig sind die Prahlereien eines Menschen, der in seinem Innern die Liebe zu irgendeiner Übertretung hegt. Er mag fühlen, was er will und glauben, was er will, er ist noch voll bitterer Galle und verknüpft mit Ungerechtigkeit, so lange eine einzige Sünde sein Herz und sein Leben beherrscht. Wahre Wiedergeburt pflanzt einen Hass gegen alles </w:t>
      </w:r>
      <w:r w:rsidRPr="004930D3">
        <w:rPr>
          <w:rFonts w:eastAsia="Times New Roman"/>
          <w:szCs w:val="24"/>
          <w:lang w:eastAsia="de-DE"/>
        </w:rPr>
        <w:lastRenderedPageBreak/>
        <w:t xml:space="preserve">Böse ein, und wenn jemand an einer Sünde Freude hat, so ist das hinreichend, um keine gegründete Hoffnung für ihn aufkommen zu lassen. Ein Mann braucht nicht ein Dutzend Gifte zu nehmen, um sein Leben zu vernichten, eins ist genug. </w:t>
      </w:r>
    </w:p>
    <w:p w14:paraId="35B5E51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muss Übereinstimmung zwischen dem Leben und dem Bekenntnis sein. Ein Christ bekennt, dass er der Sünde entsagt; wenn er dies nicht tut, so ist schon sein Name ein Betrug. Ein Betrunkener trat eines Tages auf Rowland Hill zu und sagte: „Ich bin einer von Ihren Bekehrten.“ „Ich glaube wohl, dass Sie das sind,“ erwiderte der scharfsinnige und verständige Prediger; „aber Sie sind keiner von des Herrn Bekehrten, sonst würden Sie nicht betrunken sein.“ Auf diese praktische Probe müssen wir alle unsere Werke stellen. </w:t>
      </w:r>
    </w:p>
    <w:p w14:paraId="1E22071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In unsern Bekehrten müssen wir auch wahres Gebet sehen, denn dies ist der Lebensodem der Gottseligkeit. Wenn kein Gebet da ist, können Sie sicher sein, dass die Seele tot ist. Wir sollen nicht die Menschen zum Gebet antreiben, als wäre es die große evangelische Pflicht und der eine vorgeschriebene Weg des Heils; denn unsere Hauptbotschaft ist: „Glaubt an den Herrn Jesum Christum“. Es ist leicht, das Gebet an den unrechten Platz zu setzen und es darzustellen als eine Art Werk, durch welches die Menschen leben sollen; aber dies werden Sie, wie ich hoffe, sorgfältig vermeiden. Der Glaube ist die große Gnadengabe des Evangeliums; jedoch können wir nicht vergessen, dass der wahre Glaube immer betet, und wenn ein Mensch bekennt, dass er an Jesum glaubt, und doch nicht täglich zum Herrn schreit, so dürfen wir seinen Glauben oder seine Bekehrung nicht für echt halten. Des Heiligen Geistes Zeugnis, durch das er Ananias von der Bekehrung des Paulus überzeugte, war nicht: „Siehe, er redet laut von seiner Freude und seinen Gefühlen,“ sondern: „Siehe, er betet,“ und dies Gebet war ernstes, aus gebrochenem Herzen kommendes Sündenbekenntnis und Flehen. O, dass wir dieses sichere Zeugnis bei allen sehen, welche behaupten, unsere Bekehrten zu sein! </w:t>
      </w:r>
    </w:p>
    <w:p w14:paraId="1A7784A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muss auch eine Willigkeit sich finden, dem Herrn in allen seinen Geboten zu gehorchen. Es ist eine Schande, wenn ein Mensch sich als einen Jünger bekennt und sich doch weigert, in gewissen Punkten den Willen seines Herrn kennen zu lernen oder sogar wagt, den Gehorsam zu verweigern, wenn ihm dieser Wille bekannt ist. Wie kann ein Mensch ein Jünger Christi sein, wenn er in offenem Ungehorsam gegen ihn lebt? </w:t>
      </w:r>
    </w:p>
    <w:p w14:paraId="7628DF7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der, welcher sich einen Bekehrten nennt, deutlich und überlegter Weise erklärt, dass er seines Herrn Willen kennt, aber ihn nicht zu erfüllen beabsichtigt, dürfen Sie nicht seiner Vermessenheit nachgeben, sondern es ist Ihre Pflicht, ihn zu versichern, dass er nicht errettet sei. Hat der Herr nicht gesprochen: „Wer nicht sein Kreuz trägt und mir nachfolgt, der kann nicht mein Jünger sein?“ Irrtümer über das, was des Herrn Wille ist, sollen mit Sanftmut berichtigt werden, aber jeder eigensinnige Ungehorsam ist verderblich; ihn zu dulden, wäre Verrat an dem, der uns sandte. Jesus muss ebenso wohl als König wie als Priester angenommen werden, und wo sich in diesem Punkt irgendein Schwanken findet, da ist der Grund der Gottseligkeit noch nicht gelegt. </w:t>
      </w:r>
    </w:p>
    <w:p w14:paraId="1910FE0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So sehen Sie, meine Brüder, die Zeichen, welche beweisen, dass eine Seele gewonnen ist, sind keineswegs unbedeutend, und von dem Werke, das getan werden muss, ehe diese Zeichen sich finden können, darf nicht leichthin gesprochen werden. Ein Seelengewinner kann nichts ohne Gott tun. Er muss entweder auf den Unsichtbaren seine Zuversicht setzen oder dem Teufel ein Spott werden, denn dieser blickt mit gänzlicher Verachtung auf alle, die da meinen, mit bloßen Worten und Argumenten die menschliche Natur bezwingen. zu können. An alle, welche hoffen, eine solche Arbeit werde ihnen in ihrer eigenen Kraft gelingen, möchten wir die Worte richten, die der Herr zu Hiob sprach: „Kannst du den Leviathan ziehen mit dem Hamen und seine Zunge mit einer Schnur fassen? Kannst du mit ihm spielen, wie mit </w:t>
      </w:r>
      <w:r w:rsidRPr="004930D3">
        <w:rPr>
          <w:rFonts w:eastAsia="Times New Roman"/>
          <w:szCs w:val="24"/>
          <w:lang w:eastAsia="de-DE"/>
        </w:rPr>
        <w:lastRenderedPageBreak/>
        <w:t xml:space="preserve">einem Vogel? Oder ihn für deine Dirnen binden? Wenn du deine Hand an ihn legst, so gedenke, dass es ein Streit sei, den du nicht ausführen wirst. Siehe, seine Hoffnung wird ihn fehlen; schon wenn er seiner ansichtig wird, stürzt er zu Boden.“ Vertrauen auf Gott ist unsere Stärke und unsere Freude; in diesem Vertrauen wollen wir ausgehen und suchen, Seelen für ihn zu gewinnen. </w:t>
      </w:r>
    </w:p>
    <w:p w14:paraId="3BEDC4F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Nun, im Berufe unseres Predigtamtes wird uns vieles in dieser Sache des Seelengewinnens fehlschlagen. Es gibt viele Vögel, die ich glaubte, gefangen zu haben; es gelang mir sogar, Salz auf ihren Schwanz zu streuen, aber sie sind dennoch wieder fortgeflogen. Ich erinnere mich eines Mannes, den ich Thomas Sorglos nennen. will. Er war der Schrecken des Dorfes, in dem er lebte. Es waren viele Brandstiftungen in der Gegend, und die meisten Leute schrieben sie ihm zu. Zuweilen war er zwei oder drei Wochen lang fortwährend betrunken, und dann raste und tobte er wie ein Wahnsinniger. Dieser Mann kam, mich zu hören; ich erinnere mich des Aufsehens, das in der kleinen Kapelle erregt ward, als er hereinkam. Er saß da und verliebte sich in mich. Ich denke, das war die einzige Bekehrung, die mit ihm vorging, aber er behauptete, bekehrt zu sein. Dem Anschein nach war er wirklich bußfertig und wurde äußerlich ein ganz anderer, gab sein Trinken und Fluchen auf und war in vieler Hinsicht musterhaft. Ich sah ihn einmal eine Barke schleppen mit vielleicht hundert Leuten an Bord, die er zu einem Orte zog, wo ich predigen sollte; er freute sich der Arbeit und sang so froh und glücklich, wie nur einer von ihnen. Wenn jemand ein Wort gegen den Herrn oder seinen Diener sprach, zauderte er keinen Augenblick, sondern wies ihn gehörig zurecht. Ehe ich die Gegend verließ, fürchtete ich, dass kein wirkliches Gnadenwerk in ihm sei; er war eine Art wilder Rothaut. Ich habe gehört, dass er einen Vogel fing, ihn pflückte und ihn roh auf dem Felde aß. Dies ist nicht die Handlungsweise eines christlichen Mannes, es gehört nicht zu dem, was lieblich ist und was wohl lautet. Nachdem ich aus der Gegend fortgegangen war, habe ich mich nach ihm erkundigt und konnte nichts Gutes von ihm hören; der Einfluss, der ihn äußerlich auf dem rechten Wege hielt, war nicht mehr vorhanden, und er wurde, wenn möglich, schlimmer als zuvor, sicherlich nicht besser, und ihm war auf keine Weise beizukommen! Dieses mein Werk konnte nicht die Feuerprobe bestehen; es konnte nicht einmal gewöhnliche Versuchung ertragen, wie Sie sehen, nachdem derjenige, welcher Einfluss über ihn hatte, fort war. Wenn Sie das Dorf oder die Stadt verlassen, wo Sie gepredigt haben, ist es sehr wahrscheinlich, dass einige, die „fein liefen“, zurückgehen werden. Sie haben eine Zuneigung für Sie, und Ihre Worte haben eine Art mesmerischen Einfluss auf sie, und wenn Sie fort sind, so frisst der Hund wieder, was er gespien hat, und die Sau wälzt sich nach der Schwemme wieder im Kot. Seien Sie nicht zu eilig mit dem Zählen dieser angeblich Bekehrten; nehmen Sie dieselben nicht zu früh in die Gemeinde auf; seien Sie nicht zu stolz auf ihre Begeisterung, wenn diese nicht mit einem großen Grade von Weichheit und Milde verbunden ist, welcher zeigt, dass der Heilige Geist wirklich in ihrem Innern gewirkt hat. </w:t>
      </w:r>
    </w:p>
    <w:p w14:paraId="2BAAAFB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erinnere mich eines andern Falles von ganz verschiedener Art. Ich will diese Person Fräulein Marie Seicht nennen, denn sie war eine junge Dame, die niemals viel Kopf gehabt hatte; aber sie wohnte in einem Hause mit mehreren christlichen jungen Damen und behauptete, bekehrt zu sein. Als ich mit ihr sprach, war scheinbar alles da, was man wünschen konnte. Ich dachte daran, sie zur Aufnahme in die Gemeinde vorzuschlagen; aber es ward für das Beste gehalten, ihr erst noch eine kurze Probezeit zu geben. Nach einer Weile verließ sie den Platz, wo sie wohnte und ging an einen Ort, wo sie nicht viel hatte, was sie in religiösen Dingen fördern konnte; und ich hörte nie wieder etwas von ihr, ausgenommen, dass sie ihre ganze Zeit damit zubrächte, sich so hübsch zu kleiden, wie sie könnte und an Vergnügungen teilzunehmen. Sie ist ein Typus derer, die nicht viel geistige Ausrüstung haben, und wenn die Gnade Gottes nicht den leeren Platz in Besitz nimmt, so gehen sie bald zurück zur Welt. </w:t>
      </w:r>
    </w:p>
    <w:p w14:paraId="4E24EEB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lastRenderedPageBreak/>
        <w:t xml:space="preserve">Ich habe mehrere gekannt, die einem jungen Manne glichen, den ich Karl Geschickt nennen will, ungewöhnlich geschickte Leute in allem und jedem, sehr geschickt darin, Religiosität nachzumachen, wenn sie sich damit befassten. Sie beteten sehr fließend; sie versuchten zu predigen und taten es sehr gut; was sie auch taten, sie taten es aus dem Stegreif, es war ebenso leicht für sie, als ihre Hand zu küssen. Haben Sie es nicht zu eilig, solche Leute in die Gemeinde aufzunehmen; sie haben keine Demütigung ihrer Sünde wegen gekannt, kein zerbrochenes Herz, kein Gefühl göttlicher Gnade. Sie rufen: „Alles gut!“ und weg gehen sie; aber Sie werden finden, dass sie Ihnen niemals Ihre Arbeit und Mühe vergelten. Sie sind im Stande, die Sprache des Volkes Gottes zu gebrauchen so gut wie die Besten seiner Heiligen, sie reden sogar von ihren Zweifeln und Befürchtungen und haben eine tiefe Erfahrung in fünf Minuten. Sie sind ein wenig zu geschickt und tun leicht viel Schaden, wenn sie in die Gemeinde aufgenommen werden; darum lassen Sie dieselben, wo möglich, nicht hinein. </w:t>
      </w:r>
    </w:p>
    <w:p w14:paraId="79E651B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erinnere mich eines Mannes, der sehr heilig in seinem Sprechen war. Ich will ihn Johannes Schönredner nennen. O! wie schlau war der Heuchler; er kam zu unsern jungen Männern, führte sie in alle Arten von Sünde und Schlechtigkeit hinein, und doch besuchte er mich und hatte eine halbe Stunde lang ein geistliches Gespräch mit mir. Ein abscheulicher Elender, der in offener Sünde lebte zu derselben Zeit, wo er suchte, zu des Herrn Tisch zu kommen, in unsere Vereine einzutreten und einer der Führer in jedem guten Werke zu sein. Halten Sie Ihr Wetterauge offen, meine Brüder! Sie werden zu Ihnen kommen mit Geld in den Händen, wie der Fisch des Petrus mit dem Silber im Munde, und sie werden viele Hilfe leisten bei der Arbeit! Sie sprechen so sanft und sind so vollkommene Gentlemen! Ja, ich glaube, Judas war ein Mann genau von dieser Art, sehr geschickt darin, seine Umgebung zu täuschen. Wir müssen, wenn wir es irgendwie können, uns hüten, solche in die Gemeinde aufzunehmen. Sie mögen am Ende eines Gottesdienstes zu sich selber sagen: „Das ist ein glänzender Fischzug!“ Warten Sie ein wenig. Denken Sie an unseres Heilandes Worte: „Das Himmelreich ist gleich einem Netz, das ins Meer geworfen wird, damit man allerlei Gattung fängt. Wenn es aber voll ist, so ziehen sie es heraus an das Ufer, sitzen und lesen die guten in ein Gefäß zusammen, aber die faulen werfen sie weg.“ Zählen Sie Ihre Fische nicht, ehe sie gebraten sind, und rechnen Sie Ihre Bekehrten nicht zusammen, ehe Sie dieselben erprobt und geprüft haben. Dies Verfahren mag Ihre Arbeit etwas langsam machen; aber dann, Brüder, wird es eine sichere sein. Tun Sie Ihr Werk standhaft und gut, so dass Ihre Nachfolger nicht zu sagen brauchen, sie hätten mehr Mühe gehabt, die Gemeinde von denjenigen zu reinigen, die nie hätten aufgenommen werden sollen, als Sie beim Aufnehmen derselben gehabt. Wenn Gott Sie in Stand setzt, dreitausend Steine an einem Tage in seinen geistlichen Tempel hinein zu bauen, so mögen Sie es tun; aber Petrus ist der einzige Maurer gewesen, der bis jetzt eine solche Großtat vollbracht hat. Gehen Sie nicht hin, die hölzerne Mauer anzumalen, als wäre sie solider Stein; sondern lassen Sie all Ihr Bauen wirklich, fest und wahrhaft sein, denn nur diese Art Werk ist es wert, getan zu werden. Lassen Sie all Ihr Bauen für Gott dem des Apostels Paulus gleich sein: „Ich von Gottes Gnade, die mir gegeben ist, habe den Grund gelegt als ein weiser Baumeister; ein anderer baut darauf. Ein jeglicher aber sehe zu, wie er darauf baue. Einen andern Grund kann zwar niemand legen, außer dem, der gelegt ist, welcher ist Jesus Christus. So aber jemand auf diesen Grund baut Gold, Silber, Edelsteine, Holz, Heu, Stoppeln, so wird eines jeglichen Werk offenbar werden, der Tag wird es klar machen; denn es wird durchs Feuer offenbar werden, und welcherlei eines jeglichen Werk sei, wird das Feuer bewähren. Wird jemandes Werk bleiben, das er darauf gebaut hat, so wird er Lohn empfangen. Wird aber jemandes Werk verbrennen, so wird er des Schaden leiden; er selbst aber wird selig werden, so doch, als durchs Feuer.“ </w:t>
      </w:r>
    </w:p>
    <w:p w14:paraId="13DFB1B5" w14:textId="34F073B5" w:rsidR="004930D3" w:rsidRDefault="004930D3">
      <w:pPr>
        <w:spacing w:after="0" w:line="240" w:lineRule="auto"/>
        <w:rPr>
          <w:lang w:eastAsia="de-DE"/>
        </w:rPr>
      </w:pPr>
      <w:r>
        <w:rPr>
          <w:lang w:eastAsia="de-DE"/>
        </w:rPr>
        <w:br w:type="page"/>
      </w:r>
    </w:p>
    <w:p w14:paraId="4149DC57" w14:textId="77777777" w:rsidR="004930D3" w:rsidRDefault="004930D3" w:rsidP="004930D3">
      <w:pPr>
        <w:pStyle w:val="berschrift1"/>
        <w:rPr>
          <w:sz w:val="48"/>
        </w:rPr>
      </w:pPr>
      <w:r>
        <w:lastRenderedPageBreak/>
        <w:t>Erfordernisse für das Seelengewinnen mit Beziehung auf Gott.</w:t>
      </w:r>
    </w:p>
    <w:p w14:paraId="2F6EB3A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Unser Hauptgeschäft, Brüder, ist das, Seelen zu gewinnen. Gleich den Hufschmieden tut es uns not, sehr vieles zu wissen; aber gerade wie der Schmied von Pferden etwas wissen muss, und wie Hufeisen für sie zu machen sind, so müssen wir von Seelen etwas wissen, und wie sie für Gott zu gewinnen sind. Der Teil des Themas, über den ich heute Nachmittag zu Ihnen reden will, ist die Befähigungen zum Seelen-Gewinnen, und zwar werde ich nur über eine Reihe dieser Befähigungen reden, nämlich die, welche in der Richtung nach Gott zu, Gottwärts, liegen, und ich will versuchen, den Gegenstand in einer dem gesunden Verstand entsprechenden Weise zu behandeln, indem ich Sie bitte, selbst zu urteilen, welche Befähigungen Gott natürlicherweise in seinen Knechten suchen, welche er am ehesten billigen und am wahrscheinlichsten gebrauchen würde. Sie müssen wissen, dass jeder Arbeiter, wenn er weise ist, ein Werkzeug gebraucht, das für den Zweck, den er im Auge hat, dienlich ist. Es gibt einige Künstler, die niemals im Stande gewesen sind, auf einer andern, als ihrer eigenen Violine zu spielen, oder mit etwas anderem als ihrem eigenen Pinsel und Farbenbrett zu malen; und gewiss, der große Gott, der mächtigste aller Arbeiter, liebt es, in seinem großen Kunstwerke des Seelengewinnens seine eigenen, besonderen Werkzeuge zu gebrauchen. Bei der alten Schöpfung gebrauchte er nichts als seine eigenen Instrumente: „Er sprach und es geschah,“ und in der neuen Schöpfung ist das wirksame Mittel immer noch sein mächtiges Wort. Er spricht durch die Predigt seiner Knechte und deshalb müssen sie Posaunen sein, die sich dazu eignen, dass er durch sie spricht, Werkzeuge, die tauglich sind, sein Wort zu den Ohren und den Herzen der Menschen zu bringen. Urteilen Sie also, meine Brüder, ob Gott Sie gebrauchen wird; versetzen Sie sich an seine Stelle und denken Sie daran, welche Art Menschen Sie am ehesten gebrauchen würden, wenn Sie an der Stelle des höchsten Gottes wären. </w:t>
      </w:r>
    </w:p>
    <w:p w14:paraId="44EFFCA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bin gewiss, Sie würden zu allererst sagen, dass ein Mann, der ein Seelengewinner sein soll, heilig sein muss. Ach! Wie wenige, die zu predigen versuchen, denken hieran genügend! Wenn sie es täten, würde es ihnen sofort in die Augen springen, dass der Ewige niemals unreine Werkzeuge gebraucht, dass der dreimalheilige Jehova nur heilige Werkzeuge zur Vollbringung seines Werkes wählt. Kein verständiger Mann würde seinen Wein in schmutzige Flaschen gießen; kein freundlicher und guter Vater würde seinen Kindern erlauben, ein unsittliches Theaterstück zu sehen; und Gott will nicht ans Werk gehen mit Werkzeugen, die ihm Unehre bringen würden. Gesetzt, es wäre ganz bekannt, dass Gott, wenn Menschen nur gescheit wären, sie gebrauchte, wie auch ihr Charakter und ihr Wandel beschaffen sein möge; gesetzt, man wüsste, dass man in dem Werk Gottes ebenso wohl durch Ränke und Unwahrheit wie durch Ehrlichkeit und Aufrichtigkeit guten Fortgang erzielen könne, welcher Mann in der Welt, der ein richtiges Gefühl hätte, würde sich nicht eines solchen Standes der Sachen schämen? Aber, Brüder, es ist nicht so. Es gibt gegenwärtig viele, die uns sagen, dass das Theater eine große Schule für die Sittlichkeit sei. Das muss eine seltsame Schule sein, in welcher die Lehrer nie ihre eigenen Lehren lernen. In Gottes Schule müssen die Lehrer Meister in der Kunst der Heiligkeit sein. Wenn wir ein Ding mit unsern Lippen lehren und ein anderes mit unserm Leben, so werden unsere Zuhörer sagen: „Arzt, hilf dir selber!“ „Du sagst: Tut Buße. Wo ist deine Buße? Du sagst: Dient Gott und seid seinem Willen gehorsam. Bist du seinem Willen gehorsam?“ Ein unheiliger Prediger würde ein Spott der Welt und eine Unehre für Gott sein. „Reinigt euch, die ihr des Herrn Geräte tragt.“ Er wird durch einen Toren reden, wenn dieser nur ein heiliger Mann ist. Ich meine natürlich nicht, dass Gott Toren zu seinen Predigern wählt; aber lassen Sie einen Mann nur wirklich heilig werden, und wenn er auch nur die allergeringste Fähigkeit besitzt, wird er doch ein tauglicheres Werkzeug in Gottes </w:t>
      </w:r>
      <w:r w:rsidRPr="004930D3">
        <w:rPr>
          <w:rFonts w:eastAsia="Times New Roman"/>
          <w:szCs w:val="24"/>
          <w:lang w:eastAsia="de-DE"/>
        </w:rPr>
        <w:lastRenderedPageBreak/>
        <w:t xml:space="preserve">Hand sein, als der Mann von gigantischem Talent, der dem göttlichen Willen nicht gehorsam ist und nicht rein und lauter vor den Augen Gottes, des allmächtigen Herrn. </w:t>
      </w:r>
    </w:p>
    <w:p w14:paraId="45BCF98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Liebe Brüder, ich bitte Sie, Ihre eigene persönliche Heiligkeit als etwas höchst Wichtiges anzusehen. Leben Sie vor Gott. Wenn Sie es nicht tun, wird der Herr nicht mit Ihnen sein; er wird von Ihnen sprechen, wie von den falschen Propheten der alten Zeit: „So ich sie doch nicht gesandt, und ihnen nichts befohlen habe, und sie auch diesem Volk nichts nütze sind, spricht der Herr.“ Sie mögen sehr schöne Predigten halten, aber wenn Sie selber nicht heilig sind, werden keine Seelen errettet werden. Wahrscheinlich werden Sie selbst nicht zu dem Schlusse gelangen, dass Ihr Mangel an Heiligkeit der Grund Ihres Nichterfolges sei; Sie werden die Hörer tadeln, Sie werden die Zeit tadeln, in der Sie leben, Sie werden alles tadeln, ausgenommen sich selber; aber da wird die Wurzel des ganzen Unheils liegen. Kenne ich nicht selber Männer von beträchtlicher Fähigkeit und Arbeitsamkeit, die Jahr auf Jahr weitergehen ohne Zuwachs ihrer Gemeinden? Der Grund ist der, dass sie nicht vor Gott leben, wie sie es sollten. Zuweilen liegt das Übel in der Familie des Predigers, seine Söhne und Töchter sind Empörer wider Gott, schlechte Reden werden sogar unter seinen eigenen Kindern gestattet und seine Rügen sind einfach wie Elis milde Frage an seine bösen Söhne: „Warum tut ihr solches?“ Zuweilen ist der Prediger weltlich, gewinnsüchtig, nachlässig in seinem Werk. Das ist nicht nach Gottes Sinn, und er wird einen solchen Mann nicht segnen. Als George Müller in Mentone predigte, war es grade eine solche Ansprache, wie ein gewöhnlicher Lehrer sie vor einer Sonntagsschule halten könnte, doch hörte ich nie eine Predigt, die mir so gut tat und meiner Seele reicheren Gewinn brachte. Was sie so nützlich machte, war der George Müller darin. Es war kein George Müller darin in einem Sinne, denn er predigte nicht sich selbst, sondern Christum Jesum, den Herrn; Müller war nur da als Zeuge für die Wahrheit, aber er legte dies Zeugnis in einer solchen Weise ab, dass man nicht umhin konnte, zu sagen: „Dieser Mann predigt nicht nur, was er glaubt, sondern auch, was er lebt.“ In jedem Worte, was er aussprach, schien sein herrliches Glaubensleben sowohl auf das Ohr wie auf das Herz zu fallen. Es war mir eine Wonne, dazusitzen und ihm zuzuhören; doch, von neuen oder kräftigen Gedanken war keine Spur in der ganzen Rede. Heiligkeit war die Macht des Predigers, und Sie mögen sich darauf verlassen, wenn Gott uns segnen soll, muss unsere Stärke eben da liegen. </w:t>
      </w:r>
    </w:p>
    <w:p w14:paraId="7DBD558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Diese Heiligkeit sollte sich zeigen in Gemeinschaft mit Gott. Wenn ein Mann seine eigene Botschaft ausrichtet, wird sie so viel Kraft haben, wie sein eigener Charakter ihr gibt; aber wenn er seines Herrn Botschaft ausrichtet, die er von den Lippen seines Herrn gehört hat, so wird das ein ganz anderes sein; und wenn er etwas in sich aufnehmen kann von dem Geist des Herrn, als dieser ihn anblickte und ihm die Botschaft gab, wenn er den Ausdruck von dem Antlitz seines Herrn und den Ton seiner Stimme wiedergeben kann, das wird auch etwas ganz anders sein. Lesen Sie Mc. Cheynes Denkwürdigkeiten, lesen Sie das Ganze, ich kann Ihnen keinen besseren Dienst tun, als Ihnen empfehlen, es zu lesen; es ist keine große Frische des Gedankens darin, es ist nichts sehr Neues oder Schlagendes darin, aber wenn Sie es lesen, muss es Ihnen gut tun, denn Sie fühlen, dass es die Lebensgeschichte eines Mannes ist, der mit Gott wandelte. Moody würde nie mit der Kraft gesprochen haben, mit der er es tat, wenn er nicht ein Leben der Gemeinschaft mit dem Vater und mit seinem Sohne, Jesus Christus führte. Die größte Kraft der Predigt liegt in dem, was der Predigt vorher gegangen ist. Sie müssen für den ganzen Gottesdienst sich bereiten durch Gemeinschaft mit Gott und wirkliche Heiligkeit. </w:t>
      </w:r>
    </w:p>
    <w:p w14:paraId="63862F2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werden alle bekennen, dass ein Mann, wenn er als Gewinner von Seelen gebraucht werden soll, geistliches Leben in hohem Grade haben muss. Sie sehen, Brüder, unser Werk ist, durch Gottes Hilfe andern Leben mitzuteilen. Es würde gut sein, Elisa nachzuahmen, der sich </w:t>
      </w:r>
      <w:r w:rsidRPr="004930D3">
        <w:rPr>
          <w:rFonts w:eastAsia="Times New Roman"/>
          <w:szCs w:val="24"/>
          <w:lang w:eastAsia="de-DE"/>
        </w:rPr>
        <w:lastRenderedPageBreak/>
        <w:t xml:space="preserve">über das tote Kind legte und es ins Leben zurückbrachte. Des Propheten Stab war nicht genügend, weil kein Leben darin war, das Leben muss durch ein lebendiges Werkzeug mitgeteilt werden, und der Mann, welcher das Leben mitteilen soll, muss selber sehr viel davon haben. Sie erinnern sich der Worte Christi: „Wer an mich glaubt, wie die Schrift sagt, von des Leibe werden Ströme des lebendigen Wassers fließen“, d. h. der Heilige Geist, wenn er in einem lebendigen Kinde Gottes wohnt, steigt nachher aus der Mitte desselben auf wie ein Quell oder ein Fluss, so dass andere kommen und an des Geistes gnadenvollen Einflüssen teilnehmen. Ich denke nicht, dass einer unter Ihnen ist, der wünscht, ein toter Prediger zu sein. Gott will keine toten Werkzeuge gebrauchen, um lebendige Wunder zu wirken; er muss lebendige Menschen haben, und Menschen, die ganz lebendig sind. Es gibt viele, die lebendig sind, aber nicht ganz und gar lebendig. Ich habe einmal ein Gemälde der Auferstehung gesehen, eins der sonderbarsten Bilder, die ich je gesehen. Der Künstler hatte versucht, den Augenblick zu malen, wo das Werk erst halb fertig ist; da waren einige, die bis an den Leib hinunter lebendig waren, bei einigen war ein Arm lebendig, bei andern ein Teil ihres Kopfes. Es gibt einige Menschen, die nur ungefähr zur Hälfte lebendig sind; sie haben lebendige Kinnbacken, aber kein lebendiges Herz; andere haben ein lebendiges Herz, aber kein lebendiges Gehirn; andere haben ein lebendiges Auge, sie können die Dinge ziemlich deutlich sehen, aber ihre Herzen sind nicht lebendig, sie vermögen gute Beschreibungen zu geben von dem, was sie sehen, aber die Wärme der Liebe fehlt dabei. Es gibt einige Prediger, die zur Hälfte Engel sind, und zur Hälfte - nun, lasst uns sagen, Maden. Es ist ein furchtbarer Gegensatz; aber es gibt viele Beispiele davon. Sind solche hier? Sie predigen gut, und Sie sagen, wenn sie einen von ihnen hören: „Das ist ein guter Mann.“ Sie fühlen, dass er ein guter Mann ist; Sie erfahren, dass er nach dem und dem Hause zum Abendessen geht, und Sie denken, dass Sie auch dahin gehen wollen, um die gottseligen Worte zu hören, die von seinen Lippen fallen werden; und wie Sie da sitzen und beobachten, heraus kommen die Maden! Es war ein Engel auf der Kanzel, nun kommen die Würmer! Es ist oft so, aber es sollte nie so sein; wenn wir wahre Zeugen Gottes sein wollen, so müssen wir ganz Engel sein und keine Würmer. Gott erlöse uns von diesem Zustand des Halbtodes! Mögen wir ganz lebendig sein vom Scheitel bis zur Sohle! Ich kenne einige solche Prediger; man kann nicht in Berührung mit ihnen kommen, ohne die Macht des geistlichen Lebens zu fühlen, das in ihnen ist, und zwar nicht bloß, während sie von religiösen Gegenständen reden, sondern sogar in den gewöhnlichen Dingen der Welt fühlt man es diesen Männern an, dass sie ganz für Gott leben. Solche Männer werden von Gott zur Lebendigmachung von anderen gebraucht. </w:t>
      </w:r>
    </w:p>
    <w:p w14:paraId="2DCC87D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Gesetzt, es wäre möglich für Sie, an die Stelle Gottes erhoben zu werden, meinen Sie nicht ferner, dass Sie einen Menschen gebrauchen würden, der wenig von sich selbst hielte, einen Mann von demütigem Geiste? Wenn Sie einen sehr stolzen Mann sehen, würden Sie ihn zu Ihrem Diener nehmen? Gewiss, der große Gott hat eine Vorliebe für die, welche demütig sind. „Denn also spricht der Hohe und Erhabene, der ewiglich wohnt, des Name heilig ist, der ich in der Höhe und im Heiligtum wohne, und bei denen, so zerschlagenen und demütigen Geistes sind, auf dass ich erquicke den Geist der Gedemütigten und das Herz der Zerschlagenen.“ Er verabscheut die Stolzen, und wenn er die Hohen und Mächtigen sieht, so geht er an ihnen vorüber; aber wenn er die Demütigen sieht, hat er Gefallen daran, sie zu erhöhen. Besonders hat er Wohlgefallen an der Demut bei seinen Predigern. Es ist ein furchtbarer Anblick, einen stolzen Prediger zu sehen. Wenige Dinge können dem Teufel, wenn er das Land umher durchzieht, mehr Freude gewähren als dieses. Das ist etwas, was ihn froh macht, und er spricht zu sich selber: „Hier sind alle Vorbereitungen für einen baldigen großen Fall.“ Einige Prediger zeigen ihren Stolz durch ihre Redeweise auf der Kanzel; man kann nie die Art vergessen, in der sie ihren Text verkündigten: „Ich bin es, fürchtet euch nicht.“ Andre tun ihn kund in ihrem Anzug, in der albernen Eitelkeit ihrer Kleider, oder sonst in ihrem gewöhnlichen Gespräch, in welchem sie beständig die Mängel anderer vergrößern und sich über ihre eigenen </w:t>
      </w:r>
      <w:r w:rsidRPr="004930D3">
        <w:rPr>
          <w:rFonts w:eastAsia="Times New Roman"/>
          <w:szCs w:val="24"/>
          <w:lang w:eastAsia="de-DE"/>
        </w:rPr>
        <w:lastRenderedPageBreak/>
        <w:t xml:space="preserve">außerordentlichen Vorzüge verbreiten. Es gibt zwei Arten von stolzen Leuten und zuweilen ist es schwer zu sagen, welche von den zweien die schlimmere ist. Da sind zuerst die, welche voller Eitelkeit sind, die von sich selber sprechen und andere Leute auffordern, das Gleiche zu tun, sie auf den Rücken zu pätscheln und ihnen die Federn glatt zu streichen. Sie sind ganz voll von ihrem kleinen Stückchen Ich und stolzieren umher, sprechend: „Lobt mich, bitte, lobt mich, ich wünsche es,“ wie ein kleines Kind, das zu jedem im Zimmer geht und sagt: „Sieh mein neues Kleid, ist es nicht hübsch?“ Sie mögen einige von diesen hübschen Kindern gesehen haben, ich habe viele angetroffen. Die andre Art Stolz ist zu groß für dergleichen. Sie kümmert sich nicht darum; sie verachtet die Leute so sehr, dass sie sich nicht herablässt, ihr Lob zu wünschen. Sie ist so ungemein zufrieden mit sich selbst, dass sie sich nicht herunterbeugt, um zu erwägen, was andere von ihr denken. Ich habe zuweilen gedacht, dass diese für das geistliche Leben die gefährlichere Art des Stolzes sei, aber es ist die respektablere von den beiden. Es ist im Grunde etwas sehr Edles darin, wenn man zu stolz ist, um stolz zu sein. Gesetzt, jene großen Esel yahnen dich an, sei nicht ein solcher Esel, sie zu beachten. Aber jene andere, arme, kleine Seele sagt: „Nun, jedermanns Lob ist etwas wert,“ und so legt sie den Speck in ihre Mausefallen und versucht, kleine Mäuse von Lob zu fangen, um sie zum Frühstück zu kochen. Sie hat mächtigen Appetit für solche Dinge. Brüder, befreien Sie sich von beiden Arten des Stolzes, falls Sie irgendetwas von einer derselben an sich haben. </w:t>
      </w:r>
    </w:p>
    <w:p w14:paraId="1A835F2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Der Zwerg-Stolz und der Werwolf-Stolz sind beide ein Gräuel vor den Augen des Herrn. Vergessen Sie nie, dass Sie Jünger dessen sind, der sprach: „Lernt von mir, denn ich bin sanftmütig und von Herzen demütig.“ </w:t>
      </w:r>
    </w:p>
    <w:p w14:paraId="3CE6292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Demut heißt nicht, eine niedrige Meinung von sich selbst haben. Wenn ein Mann eine niedrige Meinung von sich selbst hat, ist es sehr möglich, dass seine Schätzung eine richtige ist. Ich habe einige Leute gekannt, deren Meinung von sich, nach dem, was sie sagten, allerdings sehr niedrig war. Sie dachten so gering von ihren Kräften, dass sie niemals den Versuch wagten, etwas Gutes zu tun; sie sagten, sie hätten kein Selbstvertrauen. Mir sind einige bekannt, die so wundervoll demütig waren, dass sie stets gern einen leichten Platz für sich aussuchten; sie waren zu demütig, etwas zu tun, das ihnen Tadel zuziehen könnte; sie nannten es Demut, aber ich dachte, „sündhafte Liebe zur Bequemlichkeit“ wäre ein besserer Name dafür gewesen. Wahre Demut wird Sie dahin führen, richtig von sich selber zu denken, die Wahrheit über sich zu denken. </w:t>
      </w:r>
    </w:p>
    <w:p w14:paraId="64C633D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In der Sache des Seelengewinners macht die Demut Sie fühlen, dass Sie gar nichts sind, und dass Sie, wenn Gott Ihnen Erfolg in dem Werke gibt, ihm alle Ehre zuschreiben müssen, weil Ihnen kein Verdienst dabei mit Recht zukommen kann. Wenn Sie keinen Erfolg haben, wird die Demut Sie dahin leiten, Ihre eigene Torheit und Schwäche zu tadeln, nicht Gottes unumschränkte Herrschaft. Warum sollte Gott Segen geben, und Sie dann mit der Ehre dafür weglaufen lassen? Die Ehre der Errettung von Seelen gehört ihm, und ihm allein. Warum sollten Sie denn versuchen, dieselbe zu stehlen? Sie wissen, wie viele diesen Diebstahl versuchen: „Als ich an dem und dem Orte predigte, kamen am Schluss des Gottesdienstes fünfzehn Personen zu mir in die Sakristei und dankten mir für die Predigt, die ich gehalten.“ Du und deine schöne Predigt seien gehangen - ich hätte ein stärkeres Wort brauchen können, wenn ich gewollt, denn wirklich, du bist der Verdammung würdig, wenn du die Ehre für dich nimmst, die Gott allein gebührt. Sie erinnern sich der Geschichte von dem jungen Prinzen, der in das Zimmer kam, wo sein sterbender Vater, wie er meinte, schlafend lag, und des Königs Krone auf den Kopf setzte, um zu sehen, wie sie ihm passen würde. Der König, der ihn beobachtete, sagte: „Warte eine kleine Weile, mein Sohn, warte bis ich tot bin.“ So, wenn Sie Neigung fühlen, die Krone der Ehre auf Ihr Haupt zu setzen, denken Sie, dass Sie Gott sagen hören: „Warte, bis ich tot bin, ehe du meine Krone aufprobierst.“ Da dieses nie der Fall sein wird, </w:t>
      </w:r>
      <w:r w:rsidRPr="004930D3">
        <w:rPr>
          <w:rFonts w:eastAsia="Times New Roman"/>
          <w:szCs w:val="24"/>
          <w:lang w:eastAsia="de-DE"/>
        </w:rPr>
        <w:lastRenderedPageBreak/>
        <w:t xml:space="preserve">täten Sie besser, die Krone nicht anzurühren und ihn sie tragen zu lassen, dem sie von Rechtswegen gehört. Unser Lied muss immer sein; „Nicht uns, Herr, nicht uns, sondern deinem Namen gib Ehre um deine Gnade und Wahrheit.“ </w:t>
      </w:r>
    </w:p>
    <w:p w14:paraId="22BF4AB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Einige Männer, die keine Demut besaßen, sind aus dem Predigtamt heraus getrieben, denn der Herr will die nicht gebrauchen, die nicht ihm ganz allein die Ehre zuschreiben wollen. Demut ist eins der Haupterfordernisse für nützliche Wirksamkeit; viele sind aus der Liste der nützlichen Prediger verschwunden, weil sie sich im Stolz erhoben und dadurch in die Schlinge des Satans fielen. Vielleicht meinen Sie, da Sie nur arme Studenten seien, so wäre nicht zu fürchten, dass Sie in diese Sünde fallen würden; aber es ist sehr möglich, dass gerade aus diesem Grunde bei einigen umso mehr Gefahr da ist, wenn Gott Sie segnen und Sie in eine hervorragende Stellung setzen sollte. Ein Mann, der sein ganzes Leben lang in Kreisen der guten Gesellschaft sich bewegt hat, fühlt die Veränderung nicht so sehr, wenn er eine Stellung erreicht, die für andere eine Erhöhung sein würde. Ich habe immer das Gefühl, dass bei einigen Männern, die ich nennen könnte, ein großes Versehen gemacht worden ist. Sobald sie bekehrt waren, wurden sie ganz aus ihren früheren Verbindungen herausgerissen und als beliebte Prediger in die Öffentlichkeit hineingestellt. Es war sehr schade, dass viele Leute kleine Könige aus ihnen machten und so den Weg für ihren Fall bahnten, denn sie konnten den plötzlichen Wechsel nicht ertragen. Es wäre gut gewesen, wenn jedermann sie gezwackt und geschmäht hätte die ersten zehn oder zwanzig Jahre lang; denn das hätte ihnen wahrscheinlich sehr viel nachheriges Elend erspart. Ich bin immer sehr dankbar für die raue Behandlung, die ich in meinen früheren Tagen von Leuten aller Art erlitt. In dem Augenblick, wo ich nur irgendetwas Gutes tat, waren sie wie eine Koppel Hunde hinter mir her. Ich hatte keine Zeit, niederzusitzen und mit dem zu prahlen, was ich getan, denn sie brüllten und wüteten beständig gegen mich. Wenn ich ganz plötzlich aufgehoben wäre und dahin gestellt, wo ich jetzt bin, so ist die Wahrscheinlichkeit dafür, dass ich ebenso rasch wieder hinuntergesunken wäre. Wenn Sie das College verlassen, wird es gut für Sie sein, wenn Sie behandelt werden, wie ich es wurde. Falls Sie großen Erfolg haben, wird es Ihnen den Kopf verdrehen, wenn Gott nicht zulässt, dass Sie in der einen oder andern Weise zu leiden haben. Kommen Sie je in Versuchung zu sprechen: „Das ist die große Babel, die ich erbaut habe“, so denken Sie an Nebukadnezar; er ward von den Leuten verstoßen und er aß Gras wie Ochsen, und sein Leib lag unter dem Tau des Himmels, und ward nackt „bis sein Haar wuchs, so groß als Adlersfedern und seine Nägel wie Vogelklauen wurden.“ Gott hat viele Mittel, stolze Nebukadnezare herunter zu bringen, und er kann auch Sie sehr leicht demütigen, wenn Sie sich je in ihrem Dünkel erheben. Dieser Punkt, dass tiefe Demut einem Seelengewinner nötig ist, bedarf keines Beweises; jeder kann mit einem halben Auge sehen, dass es nicht wahrscheinlich ist, dass Gott einen Mann segnen wird, wenn er nicht wahrhaft demütig ist. </w:t>
      </w:r>
    </w:p>
    <w:p w14:paraId="1FA2549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Nächste, was zum Erfolg im Werke des Herrn nötig ist, und es ist etwas Hochwichtiges, ist ein lebendiger Glaube. Sie wissen, Brüder, wie der Herr Jesus Christus nicht viele Zeichen in seinem Vaterlande tun konnte, um ihres Unglaubens willen; und es ist ebenso wahr, dass durch einige Männer Gott nicht viele Zeichen tun kann um ihres Unglaubens willen. Wenn wir nicht glauben wollen, so werden wir auch nicht von Gott gebraucht werden. „Euch geschehe nach eurem Glauben“ ist eins der unabänderlichen Gesetze seines Reiches. „So ihr Glauben habt als ein Senfkorn, so mögt ihr sagen zu diesem Berge: Hebe dich von hinnen dorthin! so wird er sich heben und euch wird nichts unmöglich sein“; aber wenn gefragt werden muss: „Wo ist euer Glaube?“ werden die Berge sich nicht für euch bewegen, nicht einmal ein armer Maulbeerbaum wird sich vom Platze rühren. </w:t>
      </w:r>
    </w:p>
    <w:p w14:paraId="3194770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müssen Glauben haben, Brüder, an Ihren Beruf zum Predigtamt; Sie müssen ohne einen Zweifel glauben, dass Sie wirklich von Gott zu Predigern des Evangeliums Christi erwählt </w:t>
      </w:r>
      <w:r w:rsidRPr="004930D3">
        <w:rPr>
          <w:rFonts w:eastAsia="Times New Roman"/>
          <w:szCs w:val="24"/>
          <w:lang w:eastAsia="de-DE"/>
        </w:rPr>
        <w:lastRenderedPageBreak/>
        <w:t xml:space="preserve">sind. Wenn Sie fest glauben, dass Gott Sie berufen hat, das Evangelium zu predigen, so werden Sie es mit Mut und Zuversicht verkünden, und werden fühlen, dass Sie an Ihr Werk gehen, weil Sie ein Recht haben, es zu tun. Haben Sie eine Vermutung, dass Sie möglicherweise nur ein Eindringling seien, so werden Sie nichts Bedeutendes tun; Sie werden nur ein armer, hinkender, schüchterner, halb sich entschuldigender Prediger sein, um dessen Botschaft sich niemand kümmern wird. Sie täten besser, nicht mit Predigen anzufangen, ehe Sie ganz gewiss sind, dass Gott Sie zu dem Werk berufen hat. Einmal schrieb jemand an mich, um zu fragen, ob er predigen solle oder nicht. Wenn ich nicht weiß, was für eine Erwiderung ich jemanden schicken soll, so versuche ich stets, eine so weise Antwort zu geben, wie mir nur möglich ist. Also schrieb ich diesem Mann: „Lieber Freund! Wenn der Herr Ihren Mund aufgetan hat, so kann der Teufel ihn nicht schließen; aber wenn der Teufel ihn aufgetan hat, so möge der Herr ihn schließen!“ Sechs Monate später traf ich diesen Mann und er dankte mir für meinen Brief, der ihn sehr ermutigt hätte, mit Predigen fortzufahren. „Wieso?“ fragte ich. Er erwiderte: „Sie sagten, wenn der Herr Ihren Mund aufgetan hat, so kann der Teufel ihn nicht schließen.“ </w:t>
      </w:r>
    </w:p>
    <w:p w14:paraId="27A734A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„Ja, das tat ich, aber ich gab auch die andere Seite der Sache.“ „O,“ sagte er sogleich, „die bezog sich nicht auf mich.“ Wir können immer Orakel haben, die unsern eignen Ideen entsprechen, wenn wir sie auszulegen wissen. Wenn Sie echten Glauben an Ihren Beruf zum Predigtamt haben, so werden Sie mit Luther bereit sein, das Evangelium zu predigen, selbst wenn Sie im Maule des Leviathan zwischen seinen großen Zähnen ständen. </w:t>
      </w:r>
    </w:p>
    <w:p w14:paraId="549B3D0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müssen auch glauben, dass die Botschaft, die Sie zu verkünden haben, Gottes Wort ist. Ich wollte lieber, Sie glaubten ein halbes Dutzend Wahrheiten kräftig, als hundert nur schwach. Wenn Ihre Hand nicht groß genug ist, viel zu halten, so halten Sie das fest, was Sie können; denn wenn uns allen erlaubt wäre, so viel Gold, wie wir könnten, von einem Haufen wegzutragen, und es zu einem wirklichen Stoßen und Schieben käme, so möchte es nicht viel nützen, eine sehr große Börse zu haben; am besten würde derjenige in dem Gedränge wegkommen, der, so viel er könnte, in seiner Hand fest hielte und es nicht fahren ließe. Wir mögen zuweilen gut tun, dem Knaben in der alten Fabel nachzuahmen. Als er seine Hand in einen enghalsigen Krug steckte und so viele Nüsse ergriff, wie er halten konnte, vermochte er nicht eine von ihnen herauszubringen; aber als er die Hälfte fahren ließ, zog er die andern mit Leichtigkeit heraus. So müssen wir es machen; wir können nicht alles halten, es ist unmöglich, unsere Hand ist nicht groß genug; aber wenn wir etwas hinein bekommen, wollen wir es fest halten und es eng umklammern. Glauben Sie, was Sie glauben, sonst werden Sie niemals einen Andern überreden, es zu glauben. Wenn Sie anfangen: „Ich denke, dies ist eine Wahrheit, und als ein junger Mann, möchte ich euch um eine freundliche Aufmerksamkeit bitten für das, was ich sagen werde; ich spreche nur die Vermutung aus“ usw.; wenn dies Ihre Predigtweise ist, so ist das die leichteste Art, Zweifler zu bilden. Ich möchte Sie lieber sagen hören: „Jung wie ich bin, was ich zu sagen habe, kommt von Gott, und Gottes Wort sagt so und so, hier ist es, und ihr müsst glauben, was Gott sagt, sonst werdet ihr verloren sein.“ Die Leute, welche Sie hören, werden sagen: „Dieser junge Mensch glaubt sicherlich etwas“; und wahrscheinlich werden einige von ihnen auch zum Glauben gebracht werden. Gott gebraucht den Glauben seiner Prediger, um Glauben in andern Menschen zu erzeugen. Sie können sich darauf verlassen, dass Seelen nicht errettet werden durch einen Prediger, der zweifelt; und das Predigen Ihrer Zweifel und Ihrer Fragen kann unmöglich eine Seele für Christum entscheiden. Sie müssen großen Glauben an das Wort Gottes haben, wenn Sie die Seelen derer gewinnen sollen, die es hören. </w:t>
      </w:r>
    </w:p>
    <w:p w14:paraId="62816AB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müssen auch glauben an die Macht dieser Botschaft, die Menschen zu erretten. Sie mögen die Geschichte von einem unserer ersten Studenten gehört haben, welcher zu mir kam und sagte: „Ich habe nun mehrere Monate lang gepredigt, und glaube nicht, dass ich eine einzige </w:t>
      </w:r>
      <w:r w:rsidRPr="004930D3">
        <w:rPr>
          <w:rFonts w:eastAsia="Times New Roman"/>
          <w:szCs w:val="24"/>
          <w:lang w:eastAsia="de-DE"/>
        </w:rPr>
        <w:lastRenderedPageBreak/>
        <w:t xml:space="preserve">Bekehrung gehabt habe.“ Ich sagte zu ihm: „Und erwarten Sie, dass der Herr Sie segnen wird und Seelen erretten jedes Mal, wenn Sie Ihren Mund öffnen?“ „Nein, mein Herr“, erwiderte er. „Nun wohl,“ antwortete ich, „das ists, warum die Seelen nicht errettet werden. Wenn Sie geglaubt hätten, so würde der Herr Ihnen den Segen gegeben haben.“ Ich hatte ihn sehr nett gefangen; aber viele andere würden mir in derselben Weise geantwortet haben. Sie glauben zitternd, es sei möglich durch irgendeine seltsame, geheimnisvolle Methode, dass einmal in hundert Predigten Gott eine Viertelseele gewinnen könnte. Sie haben kaum so viel Glauben, dass sie aufrecht in ihren Stiefeln stehen können; wie können sie erwarten, dass Gott sie segnet? Ich mag gern auf die Kanzel gehen und fühlen: „Dies ist Gottes Wort, das ich in seinem Namen verkündigen werde; es kann nicht leer zu ihm zurück kommen; ich habe um seinen Segen dazu gebetet, und er ist verbunden, ihn zu geben, und seine Absichten werden erreicht werden, ob meine Botschaft ein Geruch des Lebens zum Leben oder des Todes zum Tode ist für die, welche sie hören.“ </w:t>
      </w:r>
    </w:p>
    <w:p w14:paraId="19E7F6A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Nun, wenn Sie so fühlen, was wird das Ergebnis sein, wenn Seelen nicht errettet werden? Sie werden besondere Gebetsversammlungen ansetzen und zu erfahren suchen, weshalb die Leute nicht zu Christo kommen; sie werden für die Suchenden spezielle Versammlungen halten; Sie werden den Leuten mit fröhlichem Gesicht entgegenkommen, damit sie sehen, dass Sie einen Segen erwarten, aber zu gleicher Zeit werden Sie ihnen sagen, dass Sie bitter enttäuscht sein würden, wenn der Herr Ihnen keine Bekehrungen gäbe. Doch, wie ist es an vielen Orten? Niemand betet viel in dieser Sache, es sind keine Versammlungen da, um Gott anzurufen um seinen Segen, der Prediger fordert nie die Leute auf, zu kommen und ihm von dem Gnadenwerk in ihren Seelen zu erzählen; wahrlich, wahrlich, ich sage Ihnen, er hat seinen Lohn; er erhält das, warum er gebeten; er empfängt, was er erwartet; sein Meister gibt ihm seinen Groschen, aber sonst nichts. Das Gebot lautet: „Tue deinen Mund weit auf, lass mich ihn füllen“; und hier sitzen wir, mit geschlossenen Lippen und warten auf den Segen. Tun Sie Ihren Mund auf, Bruder, mit voller Erwartung, festem Glauben, und nach Ihrem Glauben wird Ihnen geschehen. </w:t>
      </w:r>
    </w:p>
    <w:p w14:paraId="72ED338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ist der wesentliche Punkt, Sie müssen an Gott glauben und an sein Evangelium, wenn Sie Seelengewinner sein sollen; einiges andere. darf fehlen, aber der Glaube nie. Es ist wahr, dass Gott nicht immer seine Barmherzigkeit nach unserem Unglauben misst, denn er hat an andere Leute zu denken, ebenso wohl wie an uns, aber wenn man die Sache mit gesundem Verstand betrachtet, so scheint es, dass das geeignetste Werkzeug für das Werk des Herrn der Mann ist, der erwartet, dass Gott ihn brauchen wird und der in der Kraft dieser Überzeugung an seine Arbeit geht. Wenn Erfolg kommt, ist er nicht überrascht, denn er hat danach ausgesehen. Er säte lebendigen Samen, und er erwartete eine Ernte davon; er „ließ sein Boot über das Wasser fahren,“ und beabsichtigt zu suchen und zu harren, bis er es wieder findet. </w:t>
      </w:r>
    </w:p>
    <w:p w14:paraId="10DEFFB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Noch eins, wenn ein Mann in seinem Predigtamt Erfolg haben und viele Seelen gewinnen soll, so muss es ihm gründlicher Ernst damit sein. Kennen wir nicht manche, die in einer so leblosen Art predigen, dass es höchst unwahrscheinlich ist, dass jemals einer durch das berührt werden wird, was sie sagen? Ich war zugegen, als ein guter Mann den Herrn bat, die Predigt, die er zu halten im Begriff wäre, zur Bekehrung von Sündern zu segnen. Ich wünsche nicht, die Allmacht einzuschränken, aber ich glaube nicht, dass Gott an irgendeinem Sünder die Predigt hätte segnen können, ausgenommen wenn er den Hörer das missverstehen ließ, was der Prediger sagte. Es war eine von jenen schön „polierten Schürhaken-Predigten“, wie ich sie nenne. Sie wissen, es gibt Schürhaken im Salon, die nur zum Ansehen, aber nicht zum Gebrauch sind. Wenn Sie je versuchten, das Feuer damit zu schüren, würde die Dame des Hauses es Sie nicht fühlen lassen? Diese Predigten sind gerade wie solche Schürhaken, poliert, glänzend und kalt; es scheint, als wenn sie in irgendeiner Beziehung zu den Leuten in </w:t>
      </w:r>
      <w:r w:rsidRPr="004930D3">
        <w:rPr>
          <w:rFonts w:eastAsia="Times New Roman"/>
          <w:szCs w:val="24"/>
          <w:lang w:eastAsia="de-DE"/>
        </w:rPr>
        <w:lastRenderedPageBreak/>
        <w:t xml:space="preserve">den Fixsternen stehen könnten, jedenfalls haben sie keinen Zusammenhang mit irgendjemand in dieser Welt. Was für Gutes aus solchen Reden entstehen könnte, kann niemand sagen; aber ich bin gewiss, es ist nicht Kraft genug in ihnen, eine Schabe oder eine Spinne zu töten; sicherlich ist keine Kraft in ihnen, eine tote Seele zum Leben zu bringen. Es gibt einige Predigten, von denen es ganz wahr ist: je mehr Sie daran denken, desto geringer denken Sie davon; und wenn irgendein armer Sünder hingeht, solche zu hören in der Hoffnung, errettet zu werden, so kann man nur sagen, dass der Prediger ihm wahrscheinlich mehr im Wege steht, wenn er zum Himmel gehen will, als dass er ihm die rechte Straße weist. </w:t>
      </w:r>
    </w:p>
    <w:p w14:paraId="5603D29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können ganz gewiss sein, Sie werden den Leuten die Wahrheit verständlich machen, wenn Sie wirklich wünschen, es zu tun; aber wenn es Ihnen kein Ernst damit ist, so erreichen Sie es wahrscheinlich nicht. Wenn ein Mann mitten in der Nacht an meine Tür klopfte, und mir, wenn ich den Kopf aus dem Fenster steckte, um zu wissen, was es gäbe, in sehr ruhigem, gleichgültigem Tone sagte: „Es brennt hinten in Ihrem Hause,“ so würde ich wenig an Feuer denken und geneigt sein, ihm einen Krug Wasser über den Kopf zu gießen. Wenn ich auf der Straße gehe und ein Mann zu mir tritt und in heiterem Ton sagt: „Guten Tag, mein Herr, wissen. Sie, dass ich Hungers sterbe? Ich habe seit langer Zeit nichts zu essen gehabt, ganz gewiss nicht“; so würde ich erwidern: „Mein guter Mann, Sie scheinen es sehr leicht zu nehmen; ich glaube nicht, dass Sie viel Mangel leiden, sonst würden Sie nicht so unbekümmert dabei sein.“ Manche Leute scheinen in dieser Art zu predigen: „Meine lieben Freunde, es ist Sonntag, darum bin ich hier; ich bin die ganze Woche über in meinem Studierzimmer gewesen, und nun, hoffe ich, werdet ihr auf das hören, was ich euch zu sagen habe. Ich weiß nicht eben, dass etwas darin ist, was euch besonders angeht, es mag etwas Bezug haben auf den Mann im Mond; aber ich habe gehört, dass einige von euch in Gefahr sind, an einen Ort zu gehen, den ich nicht zu nennen wünsche, der aber kein angenehmer Platz, selbst für einen zeitweiligen Aufenthalt sein soll. Ich habe euch besonders zu predigen, dass Jesus das eine oder das andere tat, was in der einen oder andern Weise mit der Seligkeit zu tun hat, und wenn ihr darauf achtet, was ihr tut usw. so werdet ihr möglicherweise usw. usw.“ Das ist in einer Nussschale der volle Inhalt mancher Predigt. Es ist nichts in solchem Gerede, wovon irgendjemand Nutzen haben kann; und nachdem der Mann in dieser Weise dreiviertel Stunden fortgefahren, schließt er damit, dass er sagt: „Jetzt ist es Zeit, nach Hause zu gehen,“ und er hofft, dass die Gemeindevorsteher ihm ein paar Guineen für seine Dienste geben werden. Nun, Brüder, dergleichen darf nicht sein. Wir sind nicht in die Welt gekommen, unsere eigene und anderer Leute Zeit in dieser Weise zu verschwenden. </w:t>
      </w:r>
    </w:p>
    <w:p w14:paraId="6BB2A18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hoffe, wir sind zu etwas Besserem geboren, als bloße Späne in der Suppe, völlig nutzlos, zu sein, wie der Mann, den ich eben beschrieben habe. Stellen Sie sich nur vor, Gott sendet einen Mann in die Welt, der suchen soll, Seelen zu gewinnen, und dies ist seine Sinnesart und der Geist, der sein ganzes Leben durchdringt. Es gibt einige Prediger, die beständig erschöpft sind vom Nichtstun; sie halten zwei Predigten einer gewissen Art am Sonntag und sagen, dass die Anstrengung fast ihr Leben verzehrt; und sie gehen hin und machen kleine Pastoralbesuche, die darin bestehen, dass sie eine Tasse Tee trinken und über gewöhnliche Dinge schwatzen; aber es ist keine gewaltige Angst um Seelen da, kein „Wehe! Wehe!“ auf ihren Herzen und Lippen, keine vollkommene Hingebung, kein Eifer im Dienste Gottes. Nun, wenn der Herr sie hinwegfegt, wenn er sie abhaut als Bäume, die das Land hindern, wird es nicht überraschend sein. Der Herr Jesus Christus weinte über Jerusalem, und Sie werden über Sünder zu weinen haben, wenn diese durch Sie gerettet werden sollen. Liebe Brüder, nehmen Sie es ernst, legen Sie Ihre ganze Seele in das Werk, sonst geben Sie es auf. </w:t>
      </w:r>
    </w:p>
    <w:p w14:paraId="3EEC8EF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anderes Erfordernis, das fürs Seelengewinnen wesentlich ist, ist große Herzenseinfalt. Ich weiß nicht, ob ich gründlich erklären kann, was ich damit meine, aber ich will versuchen, es </w:t>
      </w:r>
      <w:r w:rsidRPr="004930D3">
        <w:rPr>
          <w:rFonts w:eastAsia="Times New Roman"/>
          <w:szCs w:val="24"/>
          <w:lang w:eastAsia="de-DE"/>
        </w:rPr>
        <w:lastRenderedPageBreak/>
        <w:t xml:space="preserve">klar zu machen, indem ich es etwas anderem gegenüberstelle. Sie kennen einige, die zu weise sind, um einfache Gläubige zu sein; sie wissen so sehr viel, dass sie nichts glauben, was einfach und deutlich ist. Ihre Seelen sind mit solchen Leckerbissen gespeist, dass sie von nichts leben können, als von indianischen Vogelnestern und dergleichen Luxusartikeln. Es gibt keine Milch, frisch von der Kuh gekommen, die gut genug für sie ist, sie sind viel zu superfein, ein solches Getränk zu trinken. Alles, was sie haben, muss unvergleichlich sein. Gott segnet aber nicht diese auserlesenen himmlischen Stutzer, diese geistlichen Aristokraten. Nein, nein; sobald Sie dieselben sehen, fühlen Sie sich geneigt zu sagen: „Sie mögen gut genug als Diener des Grafen N. N. sein, aber sie sind nicht die Männer, Gottes Werk zu tun. Es ist nicht wahrscheinlich, dass er solche große Herren wie sie sind, gebraucht.“ Wenn sie einen Text auswählen, so erklären sie nie seinen wahren Sinn; sondern gehen um ihn herum und machen etwas ausfindig, was der Heilige Geist niemals damit sagen wollte, und wenn sie einen ihrer kostbaren „neuen Gedanken“ ergriffen haben - o! was für ein Wesen machen sie davon! Hier ist ein Mann, der einen alten Hering gefunden hat! Was für ein Traktament! Er ist so wohlriechend! Nun werden wir von diesem alten Hering die nächsten sechs Monate hören, bis jemand anders einen andern findet. Was für ein Freudengeschrei erheben sie! „Herrlich! Herrlich! Herrlich! hier ist ein neuer Gedanke!“ Ein neues Buch kommt darüber heraus, und alle diese großen Männer gehen schnüffelnd darum herum, damit sie beweisen, welche tiefe Denker und wundervolle Menschen sie sind. Gott segnet nicht diese Art Weisheit. </w:t>
      </w:r>
    </w:p>
    <w:p w14:paraId="143667F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Unter Herzenseinfalt verstehe ich, dass ein Mann ins Predigtamt eintritt augenscheinlich zur Ehre Gottes und um Seelen zu gewinnen, und zu keinem andern Zwecke. Es gibt einige, die gerne Seelen gewinnen und Gott verherrlichen würden, wenn es mit gebührender Rücksicht auf ihr eigenes Interesse geschehen könnte. Sie würden hoch erfreut sein, o ja, gewiss, sehr froh in der Tat, das Reich Christi auszubreiten, wenn das Reich Christi ihren erstaunlichen Kräften vollen Spielraum gewähren wollte. Sie würden sich mit Seelengewinnen befassen, wenn es die Leute bewegen würde, die Pferde von ihrem Wagen abzuspannen und sie im Triumph durch die Straße zu ziehen; sie müssen etwas sein; sie müssen bekannt werden, man muss von ihnen sprechen, sie müssen die Leute sagen. hören: „Was für ein herrlicher Mann ist dies!“ Natürlich, sie geben Gott die Ehre, nachdem sie den Saft herausgesogen haben, aber sie selbst müssen die Apfelsine zuerst haben. Nun, Sie wissen, dieser Geist findet sich sogar unter Predigern und Gott kann ihn nicht ertragen. Er will nicht das haben, was ein Mensch übrig lässt; er will alle Ehre haben oder gar keine. Wenn ein Mann strebt, sich selber zu dienen, Ehre für sich zu erlangen, statt zu suchen, Gott zu dienen und ihn allein zu ehren, so will Jehova, der Herr, ihn nicht gebrauchen. Ein Mann, der von Gott gebraucht werden soll, muss glauben, dass das Werk, was er beginnt, zur Ehre Gottes ist und er muss aus keinem andern Beweggrunde arbeiten. Wenn Leute hingehen, um gewisse Prediger zu hören, so ist alles, dessen sie sich nachher erinnern, dass sie treffliche Schauspieler gesehen; aber hier ist ein ganz anderer Mann: Wenn sie den gehört haben, so denken sie nicht daran, wie er aussah oder wie er sprach, sondern an die ernsten Wahrheiten, die er verkündete. Ein anderer dehnt das, was er zu sagen hat, so lange aus, dass die Hörer zu einander sagen: „Seht ihr nicht, dass er von seinem Predigen lebt? Er predigt für sein Brot.“ Ich möchte lieber, dass man sage: „Dieser Mann sagte etwas in seiner Predigt, was viele veranlasste, geringer von ihm zu denken, er sprach höchst unangenehme Ansichten aus und tat während der ganzen Predigt nichts, als uns das Wort Gottes einschärfen; sein einziges Ziel war, uns zur Buße und zum Glauben an Christum zu bringen.“ Das ist die Art von Männern, welche der Herr gerne segnet. </w:t>
      </w:r>
    </w:p>
    <w:p w14:paraId="064013D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freue mich, wenn ich Männer sehe, wie einige, die hier vor mir sind. Ich sagte zu ihnen: „Sie haben ein gutes Gehalt jetzt und werden wahrscheinlich eine einflussreiche Stellung in der Welt erlangen; wenn Sie Ihr Geschäft aufgeben und ins College eintreten, so werden Sie sehr wahrscheinlich Ihr ganzes Leben lang ein armer Baptistenprediger sein“, und sie blickten </w:t>
      </w:r>
      <w:r w:rsidRPr="004930D3">
        <w:rPr>
          <w:rFonts w:eastAsia="Times New Roman"/>
          <w:szCs w:val="24"/>
          <w:lang w:eastAsia="de-DE"/>
        </w:rPr>
        <w:lastRenderedPageBreak/>
        <w:t xml:space="preserve">mich an und sprachen: „Ich will lieber hungern und Seelen gewinnen, als mein Leben in einem andern Berufe zubringen.“ Die meisten von Ihnen sind solche Art Männer, ich glaube, Sie alle sind es. Es muss nie ein Auge da sein für Gottes Ehre und das fette Schaf; es muss nie Gottes Ehre sein und Ihre eigene Ehre und Achtung bei den Menschen. Es geht nicht; nein, nicht einmal, wenn Sie predigen, um Gott zu gefallen und Jemima: es muss Gottes Ehre allein sein, nichts weniger und nichts anders, nicht einmal Jemima. Wie die Felsmuschel am Felsen, so hängt sie am Prediger; aber er darf nicht einmal daran denken, ihr zu gefallen. Mit wahrer Einfalt des Herzens muss er suchen, Gott zu gefallen, ob es Männern und Weibern gefällt oder nicht. Schließlich, es muss eine vollständige Übergabe Ihrer selbst an Gott da sein, in dem Sinne, dass Sie von dieser Zeit an nicht wünschen, Ihre eignen Gedanken zu denken, sondern Gottes; und dass Sie beschließen, nichts von eigner Erfindung zu predigen, sondern Gottes Wort; und ferner, dass Sie sich vornehmen, diese Wahrheit nicht in Ihrer eignen Weise zu verkünden, sondern in Gottes Weise. Gesetzt, Sie läsen Ihre Predigten vor, was nicht sehr wahrscheinlich, so wünschen Sie nichts zu schreiben, was nicht ganz nach dem Willen Gottes ist. Wenn Ihnen ein schönes, langes Wort einfällt, so fragen Sie sich, ob es wohl ein geistlicher Segen für Ihre Hörer sein werde; und wenn Sie das nicht glauben, so lassen Sie es weg. Dann ist da dies großartige Stück Poesie, welches Sie zwar nicht verstehen konnten, aber doch fühlten, dass Sie es nicht weglassen könnten; indes als Sie sich fragten, ob es wohl lehrreich sein würde für die große Mehrzahl Ihrer Hörer, waren Sie genötigt, es zu verwerfen. Sie müssen jene Edelsteine, die Sie auf einem literarischen Staubhaufen fanden, in die Krone Ihrer Rede hineinstecken, wenn Sie den Leuten zeigen wollen, wie fleißig Sie gewesen sind; aber wenn Sie wünschen, sich ganz Gottes Händen zu überlassen, so ist es wahrscheinlich, dass Sie dahin geleitet werden, einige sehr einfache Behauptungen aufzustellen, eine alltägliche Bemerkung zu machen, etwas zu sagen, was jedem bekannt ist. Wenn Sie sich angeregt fühlen, das in Ihre Predigt hineinzulegen, so tun Sie es jedenfalls, selbst wenn Sie die langen Worte und die Verse und die Edelsteine auszulassen haben, denn es mag sein, dass der Herr diese einfache Darlegung des Evangeliums einem armen Sünder, der den Heiland sucht, zum Segen dienen lässt. </w:t>
      </w:r>
    </w:p>
    <w:p w14:paraId="63465BD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Sie sich so rückhaltlos dem Geiste und dem Willen Gottes hingeben, werden Sie später, wenn Sie ins Predigtamt eintreten, zuweilen angetrieben werden, einen seltsamen Ausdruck zu gebrauchen oder ein sonderbares Gebet vor Gott zu bringen, das Ihnen selber wunderlich erscheint; aber es wird Ihnen nachher alles erklärt werden, wenn jemand zu Ihnen kommt und sagt, dass er nie die Wahrheit verstanden habe, bis Sie dieselbe an jenem Tage in so ungewöhnlicher Weise ausdrückten. Sie werden wahrscheinlich einen solchen Einfluss mehr fühlen, wenn Sie sich durch Studium und Gebet gründlich für Ihre Arbeit auf der Kanzel vorbereitet haben, und ich dringe stets in Sie, jede gebührende Vorbereitung zu machen und selbst alles aufzuschreiben, was Sie zu sagen beabsichtigen; aber nicht hinzugehen und es memoriter zu halten, wie ein Papagei, der wiederholt, was man ihn gelehrt hat, denn wenn Sie das tun, so werden Sie sich sicherlich nicht der Führung des Heiligen Geistes überlassen. </w:t>
      </w:r>
    </w:p>
    <w:p w14:paraId="1D3E82E1" w14:textId="47438F8B"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Ich habe keinen Zweifel daran, dass Sie zuweilen das Gefühl haben werden, Sie müssten einige hübsche Verse von einem unserer Dichter oder ein treffliches Zitat von einem klassischen Schriftsteller in die Predigt hineinlegen. Ich glaube, Sie wünschen nicht, dass es bekannt werde, aber Sie lasen es einem Freunde aus dem College vor. Natürlich baten Sie ihn nicht, es zu loben, weil Sie so sicher waren, dass er nicht umhin könne, dies zu tun. Es war eine besondere Stelle darin, wie Sie selten ihres gleichen gehört hatten, Sie waren gewiss, dass Mr. Punshon oder Dr. Parker</w:t>
      </w:r>
      <w:r>
        <w:rPr>
          <w:rStyle w:val="Funotenzeichen"/>
          <w:rFonts w:eastAsia="Times New Roman"/>
          <w:szCs w:val="24"/>
          <w:lang w:eastAsia="de-DE"/>
        </w:rPr>
        <w:footnoteReference w:id="3"/>
      </w:r>
      <w:r w:rsidRPr="004930D3">
        <w:rPr>
          <w:rFonts w:eastAsia="Times New Roman"/>
          <w:szCs w:val="24"/>
          <w:lang w:eastAsia="de-DE"/>
        </w:rPr>
        <w:t xml:space="preserve"> nichts Besseres hätten geben können. Sie waren ganz sicher, dass die Leute, wenn sie diese Predigt hörten, fühlen müssten, dass etwas darin sei. Es </w:t>
      </w:r>
      <w:r w:rsidRPr="004930D3">
        <w:rPr>
          <w:rFonts w:eastAsia="Times New Roman"/>
          <w:szCs w:val="24"/>
          <w:lang w:eastAsia="de-DE"/>
        </w:rPr>
        <w:lastRenderedPageBreak/>
        <w:t xml:space="preserve">mag indes sein, dass der Herr sie als zu gut betrachtet, um gesegnet zu werden, es ist zu viel darin; sie ist wie das Heer der Männer, das bei Gideon war, es waren zu viele für den Herrn, er konnte die Midianiter nicht in ihre Hände geben, Israel möchte sich rühmen und sagen: Meine Hand hat mich erlöst. Als zweiundzwanzigtausend weggeschickt waren, sprach der Herr zu Gideon: „Des Volks ist noch zu viel“, und alle mussten fortgeschickt werden, ausgenommen die dreihundert Mann, die das Wasser geleckt hatten, und darauf sprach der Herr zu Gideon: „Stehe auf und gehe hinab zum Lager, denn ich habe es in deine Hände gegeben.“ So spricht der Herr von einigen Ihrer Predigten: „Ich kann nichts Gutes damit tun; sie sind zu großartig.“ Da ist die eine mit den vierzehn Unterabteilungen; lassen Sie sieben davon weg, dann wird der Herr sie vielleicht segnen. Eines Tages mag es geschehen, gerade wenn Sie mitten in Ihrer Rede sind, dass Ihnen ein Gedanke kommen wird, und Sie werden zu sich sagen: „Wenn ich den ausspreche, wird der alte Gemeindevorsteher sehr böse werden; und da ist soeben ein Herr hereingekommen, der eine Schule hält, er ist ein Kritiker, und es wird ihm sicher nicht gefallen, wenn ich dies sage; und außerdem, hier sind „diese Übergebliebenen nach der Wahl der Gnaden“, und die Hypercalvinisten oben in der Galerie werden. mir einen jener himmlischen Blicke zuwerfen, die so bedeutungsvoll sind. Nun, Bruder, seien Sie bereit, alles zu sagen, was Gott Ihnen zu sagen gibt, ohne Rücksicht auf alle Folgen und ganz unbekümmert um das, was die „Hyper“ oder irgendwelche andre Leute denken oder tun werden. </w:t>
      </w:r>
    </w:p>
    <w:p w14:paraId="022FAC9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Eins der Haupterfordernisse bei dem Pinsel eines großen Künstlers ist, dass derselbe so nachgiebig ist, dass der Künstler mit ihm tun kann, was er will. Ein Harfenspieler spielt gern auf einer besonderen Harfe, weil er das Instrument kennt und das Instrument ihn beinahe zu kennen scheint. Ebenso, wenn Gott seine Hand auf die Saiten Ihrer Seele legt, und jede Kraft in Ihrem Innern den Bewegungen seiner Hand zu antworten scheint, so sind Sie ein Instrument, was er gebrauchen kann. Es ist nicht leicht, in dieser Stimmung zu bleiben, in einem so empfindungsfähigen Zustande zu sein, dass Sie den Eindruck, den der Heilige Geist beabsichtigt, aufnehmen und sogleich von ihm beeinflusst werden. Wenn ein großes Schiff auf der See ist, und ein kleines Kräuseln des Wassers kommt, so wird es davon nicht im geringsten bewegt. Hier kommt eine mäßig große Welle, aber das gewaltige Kriegsschiff fühlt es nicht, es sitzt still auf dem Busen der Tiefe. Aber blicken Sie eben über den Rand hinaus; sehen Sie jene Korke drunten, wenn nur eine Fliege ins Wasser fällt, so fühlen sie die Bewegung und tanzen auf der kleinen Welle. Mögen Sie von der Kraft Gottes ebenso leicht bewegt werden. wie der Kork auf der Oberfläche des Meeres! Ich bin gewiss, dass diese Selbst-Hingabe eins der wesentlichen Erfordernisse ist für einen Prediger, der ein Seelengewinner sein soll. Es gibt ein Etwas, was gesagt werden muss, wenn Sie das Mittel sein sollen, jenen Mann in der Ecke zu erretten; wehe Ihnen, wenn Sie nicht bereit sind, es zu sagen; wehe Ihnen, wenn Sie bange sind, es zu sagen; wehe Ihnen, wenn Sie sich schämen, es zu sagen; wehe Ihnen, wenn Sie nicht wagen, es zu sagen, weil jemand oben in dem Kirchenstuhl sagen könnte, Sie wären zu ernst, zu enthusiastisch, zu eifrig! Diese sieben Dinge, denke ich, sind die Erfordernisse nach Gottes Seite hin, die sich jedem von Ihnen aufdrängen würden, wenn Sie versuchten, sich in die Stelle des Höchsten zu versetzen und darüber nachdächten, was Sie von denen wünschen würden, die Sie zum Seelengewinnen gebrauchten. Möge Gott uns allen diese Erfordernisse geben um Christi willen! Amen. </w:t>
      </w:r>
    </w:p>
    <w:p w14:paraId="0793C8EA" w14:textId="68245634" w:rsidR="004930D3" w:rsidRDefault="004930D3">
      <w:pPr>
        <w:spacing w:after="0" w:line="240" w:lineRule="auto"/>
        <w:rPr>
          <w:lang w:eastAsia="de-DE"/>
        </w:rPr>
      </w:pPr>
      <w:r>
        <w:rPr>
          <w:lang w:eastAsia="de-DE"/>
        </w:rPr>
        <w:br w:type="page"/>
      </w:r>
    </w:p>
    <w:p w14:paraId="45AEB264" w14:textId="77777777" w:rsidR="004930D3" w:rsidRDefault="004930D3" w:rsidP="004930D3">
      <w:pPr>
        <w:pStyle w:val="berschrift1"/>
        <w:rPr>
          <w:sz w:val="48"/>
        </w:rPr>
      </w:pPr>
      <w:r>
        <w:lastRenderedPageBreak/>
        <w:t>Erfordernisse für das Seelengewinnen mit Beziehung auf die Menschen.</w:t>
      </w:r>
    </w:p>
    <w:p w14:paraId="68D837BE"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erinnern sich, Brüder, dass ich bei der letzten Gelegenheit, als ich Ihnen einen Vortrag über Seelengewinnen hielt, über die Erfordernisse dazu mit Beziehung auf Gott sprach; ich versuchte, Ihnen die Art von Männern zu beschreiben, welche Gott am wahrscheinlichsten zum Gewinnen von Seelen gebrauchen würde. Heute Nachmittag habe ich vor, als mein Thema zu nehmen </w:t>
      </w:r>
    </w:p>
    <w:p w14:paraId="49DF5E3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Kennzeichen eines Seelengewinners mit Beziehung auf die Menschen. </w:t>
      </w:r>
    </w:p>
    <w:p w14:paraId="192D8CC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könnte fast dieselben Punkte nennen, die ich Ihnen früher aufzählte, denn ich denke, dass diejenigen Eigenschaften, welche sich vor Gott für den von ihm gewünschten Zweck als annehmbar erweisen, wahrscheinlich auch den Beifall der Menschen finden werden. </w:t>
      </w:r>
    </w:p>
    <w:p w14:paraId="037E049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hat viele Männer in der Welt gegeben, die durchaus nicht für dieses Werk geeignet waren. Zuerst lassen Sie mich sagen, dass ein ganz Unwissender wahrscheinlich kein großer Seelengewinner sein wird. Ein Mensch, der nur weiß, dass er ein Sünder ist und Christus ein Heiland, mag denen sehr nützlich sein, die in demselben Zustande sind wie er, und es ist seine Pflicht, mit der geringen Kenntnis, die er besitzt, so viel zu tun, wie er kann; aber im allgemeinen würde ich nicht erwarten, dass ein solcher sehr viel im Dienste Gottes gebraucht werden wird. Hätte er eine weitere und tiefere Erfahrung von den göttlichen Dingen gehabt, wäre er ein Gelehrter im höchsten Sinne des Wortes, weil von Gott gelehrt, gewesen, so hätte er seine Kenntnis zum Wohle anderer gebrauchen können; aber da er in großem Maße selbst die göttlichen Dinge nicht kennt, sehe ich nicht ein, wie er andere Menschen sie lehren kann. Wahrlich, es muss etwas Licht in der Kerze sein, welche der Menschen Finsternis erhellen soll, und es muss etwas Kenntnis in dem sein, der ein Lehrer seiner Mitmenschen sein soll. Der Mann, welcher fast oder ganz unwissend ist, wie sehr er auch den Willen hat, Gutes zu tun, muss von dem Wettlauf großer Seelengewinner ausgeschlossen werden; er ist nicht einmal befähigt, in die Schranken zu treten, und deshalb lassen Sie uns alle bitten, Brüder, dass wir gut unterwiesen sein mögen in der Wahrheit, damit wir fähig sind, andere zu lehren. </w:t>
      </w:r>
    </w:p>
    <w:p w14:paraId="1481B51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Zugegeben, dass Sie nicht zu der Klasse der eben erwähnten Unwissenden gehören, sondern vorausgesetzt, dass Sie wohl unterrichtet sind in der besten Weisheit, was sind die Eigenschaften, die Sie Menschen gegenüber zeigen müssen, wenn Sie diese für den Herrn gewinnen? Ich würde sagen, wir müssen offenbare Aufrichtigkeit haben; nicht nur Aufrichtigkeit, sondern eine, die sofort jedem offenbar wird, der ehrlich danach sucht. Es muss Ihren Hörern ganz klar sein, dass Sie einen festen Glauben haben an die Wahrheiten, die Sie predigen; sonst werden Sie dieselben niemals zum Glauben daran bringen. Wenn sie nicht über jeden Zweifel hinaus überzeugt sind, dass Sie selber diese Wahrheiten glauben, so wird keine Wirksamkeit und keine Kraft in Ihrer Predigt sein. Niemand darf Sie im Verdacht haben, dass Sie andern verkünden, was Sie selber nicht völlig glauben; wenn dies je der Fall wäre, wird Ihre Arbeit wirkungslos sein. Alle, die Ihnen zuhören, sollten fühlen, dass Sie einem der edelsten Berufe obliegen und eins der heiligsten Geschäfte vollziehen, die jemals dem Menschen zugefallen sind. Wenn Sie nur eine geringe Würdigung des Evangeliums haben, so ist es unmöglich, dass diejenigen, welche Ihre Verkündigung desselben hören, sehr davon beeinflusst werden. Neulich hörte ich in Betreff eines gewissen Predigers die Frage: „Hielt er eine gute Predigt?“ und die Antwort war: „Was er sagte, war sehr gut.“ „Aber hatten Sie Nutzen von der Predigt?“ „Nein, nicht im Geringsten.“ „War es keine gute Predigt?“ Wieder kam die erste Antwort: „Was er sagte, war sehr gut.“ „Was meinen Sie? Warum hatten Sie keinen Nutzen von der </w:t>
      </w:r>
      <w:r w:rsidRPr="004930D3">
        <w:rPr>
          <w:rFonts w:eastAsia="Times New Roman"/>
          <w:szCs w:val="24"/>
          <w:lang w:eastAsia="de-DE"/>
        </w:rPr>
        <w:lastRenderedPageBreak/>
        <w:t xml:space="preserve">Predigt, wenn das, was der Pastor sagte, sehr gut war?“ Die Erklärung, welche der Zuhörer gab, war diese: „Ich hatte keinen Nutzen von der Rede, weil ich kein Vertrauen zu dem hatte, der sie hielt; er war einfach ein Schauspieler, der eine Rolle spielte; ich glaube nicht, dass er fühlte, was er predigte oder dass er sich darum kümmerte, ob wir es fühlten und glaubten oder nicht.“ </w:t>
      </w:r>
    </w:p>
    <w:p w14:paraId="4F0E319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Wo es so steht, kann man nicht erwarten, dass die Hörer Nutzen von der Rede haben, was der Prediger auch sagen mag; sie mögen versuchen zu denken, dass die Wahrheiten, die er vorträgt, köstlich sind, sie mögen sich vornehmen, von der Speise sich zu nähren, wer ihnen die Schüssel auch vorsetze; aber es nützt nichts, sie können es nicht, sie können den herzlosen Redner nicht trennen von der Botschaft, die er so nachlässig vorträgt. Sobald ein Mann seine Arbeit eine bloße Sache der Form oder der Routine werden lässt, so sinkt sie zu einem Tun herab, bei welchem der Prediger nur ein Schauspieler ist. Er spielt bloß eine Rolle, wie er es in einem Stück auf dem Theater tun könnte; er spricht nicht aus seiner innersten Seele heraus wie ein Mann, der von Gott gesandt ist. Ich beschwöre Sie, Brüder, sprechen Sie aus Ihrem Herzen heraus, oder sonst sprechen Sie gar nicht. Wenn Sie schweigen können, so schweigen Sie; aber wenn Sie für Gott sprechen müssen, so seien Sie völlig aufrichtig darin. Es würde besser für Sie sein, ins Geschäft zurück zu gehen und Butter abzuwägen oder Rollen Garn zu verkaufen oder irgendetwas anderes zu tun, als dass Sie vorgeben, Prediger des Evangeliums zu sein, wenn Gott Sie nicht dazu berufen hat. Ich glaube, das Verdammungswürdigste, was ein Mensch tun kann, ist das Evangelium zu predigen als ein bloßer Schauspieler und den Gottesdienst in eine Art theatralische Aufführung zu verwandeln. Eine solche Karikatur ist des Teufels würdiger als Gottes. Die göttliche Wahrheit ist viel zu köstlich, um zum Gegenstand solches Gespöttes gemacht zu werden. Sie können sich darauf verlassen, wenn die Leute erst argwöhnen, dass Sie nicht aufrichtig sind, so werden sie Ihnen nie anders als mit Widerwillen zuhören, und es wird nicht wahrscheinlich sein, dass sie Ihre Botschaft glauben werden, sobald Sie ihnen Anlass geben zu denken, dass Sie selber sie nicht glauben. </w:t>
      </w:r>
    </w:p>
    <w:p w14:paraId="6E90503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hoffe, ich habe nicht unrecht, wenn ich annehme, dass wir alle ganz aufrichtig im Dienste unsers Meisters sind; deshalb will ich weiter gehen zu dem, was mir das nächste Erfordernis scheint, und das ist ersichtlicher Ernst. Der Befehl an den Menschen, der ein wahrer Diener Jesu Christi sein will, lautet: „Du sollst Gott, deinen Herrn, lieben von ganzem Herzen, von ganzer Seele, von ganzem Gemüte und von allen deinen Kräften.“ Wenn ein Mann ein Seelengewinner sein soll, so muss er Stärke des Gefühls besitzen, ebenso wohl wie Aufrichtigkeit des Herzens. Sie können die feierlichsten Warnungen und die furchtbarsten Drohungen in so gleichgültiger oder sorgloser Art aussprechen, dass niemand im geringsten davon ergriffen wird; und Sie können die liebevollsten Ermahnungen in so halbherziger Manier wiederholen, dass niemand dadurch zur Liebe oder zur Furcht bewogen werden wird. Ich glaube, Brüder, dass fürs Seelengewinnen der Ernst wichtiger ist, als fast alles andere. Ich habe einige gesehen und gehört, die sehr armselige Prediger waren und doch viele Seelen zum Heiland führten, durch den Ernst, mit dem sie ihre Botschaft ausrichteten. Es war durchaus gar nichts in ihren Predigten (bis der Händler seine Butter darin einwickelte), dennoch brachten diese schwachen Predigten viele zu Christo. Es war nicht sowohl das, was die Prediger sagten, als die Art, wie sie es sagten, was die Herzen der Hörer traf. Die einfachste Wahrheit wurde durch den Ernst und die tiefe Bewegung dessen, der sie verkündete, so ins Herz gedrückt, dass sie eine überraschende Wirkung hervorbrachte. Wenn einer der Herren hier mir eine Kanonenkugel schenkte, vielleicht eine von fünfzig oder hundert Pfund Gewicht und sie mich im Zimmer umher rollen ließe, und ein anderer mir eine Flintenkugel gäbe und eine Flinte, aus der ich sie abfeuern könnte, so weiß ich, welche von beiden Kugeln die wirksamere sein würde. Möge niemand die kleine Kugel verachten, denn sehr oft ist sie es, welche die Sünde tötet und den Sünder dazu. So, Brüder, ist es nicht die Fülle der Worte, die von Ihren Lippen </w:t>
      </w:r>
      <w:r w:rsidRPr="004930D3">
        <w:rPr>
          <w:rFonts w:eastAsia="Times New Roman"/>
          <w:szCs w:val="24"/>
          <w:lang w:eastAsia="de-DE"/>
        </w:rPr>
        <w:lastRenderedPageBreak/>
        <w:t xml:space="preserve">strömen, es ist die Kraft, mit der Sie dieselben aussprechen, welche über ihre Wirksamkeit entscheidet. Ich habe von einem Schiff gehört, auf das aus einer Festung mit einer Kanone gefeuert wurde, ohne dass es Wirkung hatte, bis der Kommandant Befehl gab, die Kugeln glühendrot zu machen, da ward das Schiff in drei Minuten in den Grund des Meeres versenkt. Das ist es, was Sie mit Ihren Predigten tun müssen, sie glühendrot machen; es tut nichts, wenn die Leute sagen, Sie seien zu enthusiastisch oder gar zu fanatisch, schießen Sie mit glühendroten Kugeln, es gibt nichts, was halb so gut ist für Ihren Zweck. Wir werfen nicht mit Schneeballen am Sonntag, wir werfen Feuerballen; wir sollten Granaten in die Reihen der Feinde schleudern. </w:t>
      </w:r>
    </w:p>
    <w:p w14:paraId="3161D48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Welchen Ernst verdient unser Thema! Wir haben zu reden von einem ernsten Heiland, einem ernsten Himmel, einer ernsten Hölle. Wie ernst sollten wir es nehmen, wenn wir bedenken, dass wir es in unserem Werk zu tun haben mit Seelen, die unsterblich sind, mit der Sünde, die ewig ist in ihren Wirkungen, mit einer Vergebung, die unendlich ist und mit Schrecken und Freuden, die dauern sollen von Ewigkeit zu Ewigkeit! Ein Mann, der es nicht ernst nimmt, wenn er ein solches Thema hat, kann der überhaupt ein Herz besitzen? Könnte ein solches, selbst mit einem Mikroskop, entdeckt werden? Wenn man ihn sezierte, würde wahrscheinlich nichts gefunden werden als ein Kiesel, ein Herz von Stein oder einer andern Substanz, die der Empfindung ebenso unfähig wäre. Ich hoffe, als Gott uns Herzen von Fleisch für uns selber gab, da gab er uns Herzen, die auch für andere fühlen können. </w:t>
      </w:r>
    </w:p>
    <w:p w14:paraId="112204D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dies alles vorhanden ist, so würde ich sagen, das Nächste für einen Mann, der ein Seelengewinner sein soll, ist, dass er augenscheinlich Liebe für seine Hörer hat. Ich kann mir nicht vorstellen, dass ein Mann Seelen gewinnt, wenn er die meiste Zeit damit zubringt, seine Gemeinde zu schelten, und spricht, als ob er ihren bloßen Anblick hasste. Solche Männer scheinen nur glücklich zu sein, wenn sie Zornesschalen über die ausgießen können, welche das Unglück haben, ihnen zuzuhören. Ich hörte von einem Bruder, der über den Text predigte: „Es war ein Mensch, der ging von Jerusalem hinab gen Jericho und fiel unter die Mörder.“ Er begann seine Rede so: „Ich sage nicht, dass dieser Mensch zu dem Ort kam, wo wir sind, aber ich kenne einen andern, der kam an diesen Ort und fiel unter die Mörder.“ Sie können leicht erraten was das Ergebnis von solchem Vitriol-Ausgießen war. Ich weiß von einem, der über die Stelle predigte: „Und Aaron schwieg stille,“ von dem ein Hörer sagte, der Unterschied zwischen ihm und Aaron sei der, dass Aaron stille gewesen und der Prediger nicht, sondern im Gegenteil mit aller Kraft gegen die Leute getobt habe. </w:t>
      </w:r>
    </w:p>
    <w:p w14:paraId="6120C43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müssen aufrichtig das Wohl der Leute wünschen, wenn Sie viel Einfluss auf dieselben haben sollen. Sogar Hunde und Katzen lieben die Leute, welche sie lieben, und menschliche Wesen sind ziemlich ebenso wie diese stummen Tiere. Die Lente wissen es sehr bald, wenn ein kalter Mann auf die Kanzel steigt, einer von denen, die aus einem Marmorblock gehauen scheinen. Ein oder zwei von unsern Brüdern waren dieser Art, und es ist ihnen nirgends gelungen. Wenn ich nach der Ursache des Misserfolgs fragte, habe ich jedes Mal die Antwort bekommen: „Er ist ein guter Mann, ein sehr guter Mann; er predigt gut, sehr gut, aber wir können doch nicht mit ihm zurechtkommen.“ Ich fragte: „Warum mögen Sie ihn nicht?“ Die Antwort war: „Niemand hat ihn je leiden mögen.“ „Ist er streitsüchtig?“ „Nein, ich wünschte, er finge 'mal etwas Lärm an.“ Ich versuche, herauszufischen, wo der Fehler ist, denn mir liegt viel daran, es zu wissen, und zuletzt sagt jemand: „Nun, ich denke, er hat kein Herz; wenigstens predigt und handelt er nicht, als wenn er eins hätte.“ </w:t>
      </w:r>
    </w:p>
    <w:p w14:paraId="41141B1E" w14:textId="2C645D9F"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ist sehr traurig, wenn die Amtsführung wirkungslos ist aus Mangel an Herz. Sie sollten ein großes Herz haben, weit wie der Hafen in Portsmouth oder Plymouth, so dass alle in Ihrer Gemeinde kommen könnten und da Anker werfen und fühlen, dass sie unter dem Lee eines </w:t>
      </w:r>
      <w:r w:rsidRPr="004930D3">
        <w:rPr>
          <w:rFonts w:eastAsia="Times New Roman"/>
          <w:szCs w:val="24"/>
          <w:lang w:eastAsia="de-DE"/>
        </w:rPr>
        <w:lastRenderedPageBreak/>
        <w:t>großen Felsens wären. Bemerken Sie nicht, dass Prediger Segen im Amte haben und Seelen gewinnen je nachdem sie Männer mit weitem Herzen sind? Denken Sie z. B. an Dr. Brock</w:t>
      </w:r>
      <w:r>
        <w:rPr>
          <w:rStyle w:val="Funotenzeichen"/>
          <w:rFonts w:eastAsia="Times New Roman"/>
          <w:szCs w:val="24"/>
          <w:lang w:eastAsia="de-DE"/>
        </w:rPr>
        <w:footnoteReference w:id="4"/>
      </w:r>
      <w:r w:rsidRPr="004930D3">
        <w:rPr>
          <w:rFonts w:eastAsia="Times New Roman"/>
          <w:szCs w:val="24"/>
          <w:lang w:eastAsia="de-DE"/>
        </w:rPr>
        <w:t>; da war eine Masse von einem Menschen, einer, der Eingeweide der Barmherzigkeit hatte, und was ist der Nutzen eines Predigers, der diese nicht hat? Ich stelle nicht die Anhäufung von Fleisch als ein Ziel dar, das Ihres Strebens würdig wäre; aber ich sage, dass Sie weite Herzen haben müssen, wenn Sie Menschen für Jesum gewinnen wollen; Sie müssen „Großherze“</w:t>
      </w:r>
      <w:r>
        <w:rPr>
          <w:rStyle w:val="Funotenzeichen"/>
          <w:rFonts w:eastAsia="Times New Roman"/>
          <w:szCs w:val="24"/>
          <w:lang w:eastAsia="de-DE"/>
        </w:rPr>
        <w:footnoteReference w:id="5"/>
      </w:r>
      <w:r w:rsidRPr="004930D3">
        <w:rPr>
          <w:rFonts w:eastAsia="Times New Roman"/>
          <w:szCs w:val="24"/>
          <w:lang w:eastAsia="de-DE"/>
        </w:rPr>
        <w:t xml:space="preserve"> sein, wenn Sie viele Pilger zu der himmlischen Stadt führen wollen. Ich habe einige sehr. magere Leute gesehen, die behaupteten, sie seien vollkommen heilig und ich konnte beinahe glauben, dass sie nicht zu sündigen vermöchten, denn sie waren wie Stücke alten Leders, es schien nichts in ihnen, was fähig wäre zu sündigen. Ich traf einmal einen von diesen „vollkommenen“ Brüdern; er war gerade wie ein Stück Meergras, es war nichts Menschliches in ihm. Ich mag gern eine Spur von etwas Menschlichem irgendwo an einem Mann sehen, und im allgemeinen mögen die Leute das auch gern; sie können besser mit einem Mann auskommen, der etwas menschliche Natur in sich hat. Die menschliche Natur ist in mancher Hinsicht etwas Furchtbares; aber als der Herr Jesus Christus sie annahm und seine eigene göttliche Natur damit verband, machte er sie zu etwas Großartigem; und sie ist etwas Edles, wenn sie mit dem Herrn Jesu Christo vereinigt ist. Jene Männer, die sich abschließen wie Einsiedler und ein vermeintlich geheiligtes Leben der Selbst-Absorption führen, werden wahrscheinlich keinen Einfluss in der Welt haben und nichts zum Wohle ihrer Mitgeschöpfe beitragen. Sie müssen die Menschen lieben und sich unter sie mischen, wenn Sie ihnen dienen wollen. Es gibt einige Prediger, die wirklich viel bessere Menschen sind, als andere, und doch wirken sie nicht so viel Gutes, wie diejenigen, welche mehr menschlich sind, welche hingehen und sich bei den Leuten niedersetzen und so viel als möglich tun, wie wenn sie bei ihnen zu Hause wären. Sie wissen, Brüder, dass es möglich für Sie ist, gerade ein bisschen zu gut zu scheinen, so dass die Leute fühlen, dass Sie ganz und gar übersinnliche Wesen sind und mehr geeignet, den Engeln und Cherubim und Seraphim zu predigen, als den gefallenen Kindern Adams. Seien Sie Menschen unter Menschen; halten Sie sich rein von allen ihren Fehlern und Lastern, aber verkehren Sie mit ihnen in vollkommener Liebe und Teilnahme, in dem Gefühl, dass Sie alles, was in Ihren Kräften steht, tun möchten, um sie zu Christo zu bringen, so dass Sie sogar mit dem Apostel Paulus sprechen könnten: „Denn wiewohl ich frei bin von jedermann, habe ich mich doch selbst jedermann zum Knechte gemacht, auf dass ich ihrer viele gewinne. Den Juden bin ich geworden als ein Jude, auf dass ich die Juden gewinne. Denen, die unter dem Gesetz sind, bin ich geworden als unter dem Gesetz, auf dass ich die, so unter dem Gesetz sind, gewinne. Denen, die ohne Gesetz sind, bin ich als ohne Gesetz geworden, (so ich doch nicht ohne Gesetz bin vor Gott, sondern bin in dem Gesetz Christi) auf dass ich die, so ohne Gesetz sind, gewinne. Den Schwachen bin ich geworden als ein Schwacher, auf dass ich die Schwachen gewinne. Ich bin jedermann allerlei geworden, auf dass ich allenthalben ja etliche selig mache.“ </w:t>
      </w:r>
    </w:p>
    <w:p w14:paraId="3B611D0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nächste Erfordernis zum Gewinnen der Seelen ist offenbare Selbstlosigkeit. Ein Mann hört auf, Menschen zu Christo zu bringen, sobald er als ein selbstsüchtiger Mann bekannt wird. Bei einigen ist die Selbstsucht tief eingewurzelt; man sieht es an ihrem Tische daheim, im Hause Gottes, überall. Wenn solche Individuen mit einer Kirche und Gemeinde zu tun haben, zeigt sich ihr Egoismus bald; sie wollen alles haben, was sie nur bekommen können, obwohl sie als Baptistenprediger nicht häufig viel bekommen. Ich hoffe, jeder von Ihnen, Brüder, wird willig sein, zu sagen: „Nun, wenn ich nur Nahrung und Kleidung habe, will ich mich begnügen.“ Wenn Sie versuchen, den Gedanken an Geld ganz zu verbannen, so wird das Geld oft doppelt zu Ihnen zurückkehren; aber wenn Sie streben, alles zu erhaschen und zu </w:t>
      </w:r>
      <w:r w:rsidRPr="004930D3">
        <w:rPr>
          <w:rFonts w:eastAsia="Times New Roman"/>
          <w:szCs w:val="24"/>
          <w:lang w:eastAsia="de-DE"/>
        </w:rPr>
        <w:lastRenderedPageBreak/>
        <w:t xml:space="preserve">ergreifen, werden Sie sehr wahrscheinlich finden, dass es gar nicht zu Ihnen kommt. Die, welche in Sachen des Gehalts selbstsüchtig sind, werden in allen andern Sachen ebenso sein; sie werden nicht wünschen, dass ihre Gemeinde jemanden kenne, der besser predigen kann, als sie selber; und sie werden nicht ertragen, dass irgendein gutes Werk geschieht anderswo als in ihrer eigenen Kapelle. Wenn an einem andern Orte eine Erweckung stattfindet und Seelen errettet werden, sagen sie mit höhnischem Lächeln: „O ja, es sind viele Neubekehrte da, aber was sind sie? Wo werden sie nach einigen Monaten sein?“ Sie halten ihren eigenen Gewinn von einem neuen Mitglied per Jahr viel höher, als ihres Nachbars hundert auf einmal. Sehen Ihre Gemeindeglieder diese Art Selbstsucht in Ihnen, so werden Sie bald die Macht über sie verlieren; wenn Sie sich vornehmen, ein großer Mann zu sein, wer immer auch bei Seite gestoßen werden muss, so werden Sie vor die Hunde gehen, so gewiss wie Sie leben. Was sind Sie, mein lieber Bruder, dass die Leute alle sich beugen und Sie anbeten sollten und denken, dass es in der ganzen Welt keinen neben Ihnen gäbe? Ich will Ihnen sagen, wie es ist: je geringer Sie von sich selbst denken, desto höher werden andere von Ihnen denken; und je höher Sie von sich selbst denken, desto geringer werden andere von Ihnen denken. Wenn einige von Ihnen eine Spur von Selbstsucht an sich haben, bitte, befreien Sie sich davon, sonst werden Sie niemals taugliche Werkzeuge sein, um Seelen für Christum zu gewinnen. </w:t>
      </w:r>
    </w:p>
    <w:p w14:paraId="17A341D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Ferner bin ich gewiss, dass Heiligkeit etwas ist, was dem Seelengewinner nottut. Es nützt nichts, am Sonntag von dem höheren Leben“ zu reden, und dann an Wochentagen das niedere Leben zu führen. Ein christlicher Prediger muss sich sehr hüten, nicht nur, dass er kein wirkliches Unrecht begeht, sondern auch, dass er den Schwachen der Herde keine Ursache des Ärgernisses wird. „Ich habe es alles Macht, aber es frommt nicht alles.“ Wir sollten niemals etwas tun, was wir für unrecht ansehen, aber wir sollten auch willig sein, uns der Dinge zu enthalten, die an sich nicht unrecht sein mögen, aber andern einen Anstoß geben könnten. Wenn die Leute sehen, dass wir nicht nur Heiligkeit predigen, sondern auch selbst heilige Männer sind, werden sie sich zu heiligen Dingen hingezogen fühlen durch unsere Persönlichkeit sowohl wie durch unsere Predigt. </w:t>
      </w:r>
    </w:p>
    <w:p w14:paraId="6D2122E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denke auch, wenn wir Seelengewinner sein sollen, muss Ernsthaftigkeit in unserm Verhalten sein. Einige Brüder sind von Natur ernsthaft. Vor einiger Zeit hörte ein Herr in einem Eisenbahnwagen eine Unterredung zwischen zwei Passagieren. Einer von ihnen sagte: „Ich denke, die römische Kirche hat große Macht und wird wahrscheinlich beim Volke viel Erfolg haben wegen der offenbaren Heiligkeit ihrer Prediger. Da ist z. B. Kardinal -, er ist gerade wie ein Skelett; durch sein langes Fasten und Beten ist er fast bis zu Haut und Knochen abgemagert. Jedes Mal, wenn ich ihn reden höre, fühle ich sofort die Kraft der Heiligkeit dieses Mannes. Sehen Sie dagegen Spurgeon, er isst und trinkt wie ein gewöhnlicher Sterblicher; ich würde keine Stecknadel darum geben, ihn predigen zu hören.“ Sein Bekannter hörte ihn sehr geduldig an und sagte dann ganz ruhig: „Kam es Ihnen je in den Sinn, dass das Aussehen des Kardinals dadurch zu erklären sei, dass er an der Leber leidet? Ich glaube nicht, dass es die Gnade ist, die ihn so mager macht, ich glaube, es ist seine Leber.“ So gibt es einige Brüder, die von Natur zum Trübsinn neigen, sie sind immer sehr ernsthaft; aber bei ihnen ist es kein Zeichen der Gnade, sondern nur ein Anzeichen, dass sie an der Leber leiden. Sie lachen niemals, sie meinen, das würde gottlos sein; sie gehen nur umher in der Welt und vermehren das Elend der Menschheit, das schrecklich genug ist, ohne dass ihre unnötige Portion noch hinzugefügt wird. Solche Leute bilden sich offenbar ein, dass sie vorherbestimmt sind, Eimer voll kalten Wassers auf alle menschliche Lust und Freude zu gießen. Darum, liebe Brüder, wenn einige von Ihnen sehr ernsthaft sind, müssen Sie es nicht immer der Gnade zuschreiben, denn es mag alles vom Zustand Ihrer Leber herrühren. </w:t>
      </w:r>
    </w:p>
    <w:p w14:paraId="2B44DD4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lastRenderedPageBreak/>
        <w:t xml:space="preserve">Die meisten von uns sind indes viel mehr geneigt zu jenem Lachen, das wie Arznei wirkt, und wir werden all unsern Frohsinn nötig haben, wenn wir die Niedergeschlagenen trösten und aufrichten sollen; aber wir werden nie viele Seelen zu Christo bringen, wenn wir voll von jenem Leichtsinn sind, der einige Menschen charakterisiert. Die Leute werden sagen: „Es ist alles ein Spaß; hört nur, wie diese jungen Männer über Religion scherzen; ihnen zuhören, wenn sie auf der Kanzel stehen, das ist eine Sache, aber es ist eine ganz andere, ihnen zuhören, wenn sie um den Tisch herum beim Abendessen sitzen.“ Ich habe von einem Totkranken gehört, der nach einem Prediger sandte. Als dieser zu ihm kam, sagte der Sterbende: „Erinnern Sie sich eines jungen Mannes, der Sie vor mehreren Jahren eines Abends begleitete, als Sie hingingen, um zu predigen?“ Der Pastor antwortete, er erinnere sich nicht. „Ich entsinne mich dessen sehr wohl“, sagte der andere. „Erinnern Sie sich nicht, dass Sie in dem und dem Dorfe predigten, über den und den Text, und dass nach dem Gottesdienst ein junger Mensch mit Ihnen nach Hause ging?“ „ja, das weiß ich sehr wohl.“ „Nun ich bin dieser junge Mann, ich erinnere mich Ihrer Predigt, ich werde sie nie vergessen.“ „Gott sei Dank dafür“, erwiderte der Prediger. „Nein“, war die Antwort des Sterbenden, „Sie werden nicht Gott danken, wenn Sie alles gehört haben, was ich zu sagen wünsche. Ich ging mit Ihnen nach dem Dorfe, aber Sie sprachen nicht viel auf dem Wege, denn Sie dachten an Ihre Predigt; diese machte einen tiefen Eindruck auf mich, und ich war geneigt, mein Herz Christo zu geben. Ich wünschte mit Ihnen auf dem Heimwege über meine Seele zu sprechen; aber sobald Sie herauskamen, machten Sie einen Spaß und auf dem Rückwege scherzten Sie so viel über ernste Dinge, dass ich nichts von dem sagen konnte, was ich fühlte, und es flößte mir einen gründlichen Widerwillen gegen die Religion und alle ihre Bekenner ein, und jetzt werde ich verdammt werden, und mein Blut wird vor Ihrer Türe liegen, so gewiss Sie leben“; und damit schied er aus dieser Welt. Niemand möchte, dass ihm so etwas geschähe, deshalb hüten Sie sich, Brüder, damit Sie keinen Anlass dazu geben. Ernsthaftigkeit muss vorherrschen in unserem ganzen Leben, sonst können wir nicht hoffen, andere zu Christo zu bringen. </w:t>
      </w:r>
    </w:p>
    <w:p w14:paraId="0BEA7D50" w14:textId="72EDA810"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Schließlich, wenn wir von Gott viel als Seelengewinner gebraucht werden sollen, so muss sehr viel Weichheit in unseren Herzen sein. Ich sehe gern, wenn ein Mann einen angemessenen Grad heiliger Kühnheit hat, aber ich mag ihn nicht frech und unverschämt sehen. Ein junger Mann geht auf die Kanzel, entschuldigt sich, dass er zu predigen versucht und hofft, die Leute werden Nachsicht mit ihm haben; er weiß nicht, dass er etwas Besonderes zu sagen hat, wenn der Herr ihn gesandt, möchte er vielleicht eine Botschaft für sie haben, aber er fühlt sich so jung und unerfahren, dass er nicht sehr bestimmt über irgendetwas sprechen kann. Solches Gerede wird niemals eine Maus erretten, viel weniger eine unsterbliche Seele. Wenn der Herr Sie gesandt hat, zu predigen, warum sollten Sie dann Entschuldigungen machen? Gesandte entschuldigen sich nicht, wenn sie an einen fremden Hof gehen; sie wissen, dass ihr Monarch sie gesandt hat und sie richten ihre Botschaft aus und haben dabei. die ganze Autorität des Königs und des Landes hinter sich. Ebenso wenig ist es der Mühe wert für Sie, die Aufmerksamkeit auf Ihre Jugend zu lenken. Sie sind nur eine Posaune von Widderhorn; und es ist einerlei, ob Sie gestern von dem Kopf des Widders abgerissen sind oder vor fünfundzwanzig Jahren. Wenn Gott durch. Sie bläst, wird Geräusch genug da sein, und etwas mehr als Geräusch; wenn er es nicht tut, so wird nichts nach dem Blasen kommen. Wenn Sie predigen, so sprechen Sie geradheraus, aber seien Sie sehr milde dabei; wenn etwas Unangenehmes gesagt werden muss, tragen Sie Sorge, dass Sie es in der freundlichsten Weise sagen. Ein paar unserer Brüder hatten einem christlichen Mitbruder eine Botschaft zu überbringen, und sie taten es in so ungeschickter Art, dass er schwer beleidigt ward. Als ich über dieselbe Sache mit ihm redete, sagte er: „Ich hätte mir nichts daraus gemacht, wenn Sie mit mir gesprochen hätten, Sie verstehen es, eine unangenehme Wahrheit so zu sagen, dass man sich nicht beleidigt fühlt, </w:t>
      </w:r>
      <w:r w:rsidRPr="004930D3">
        <w:rPr>
          <w:rFonts w:eastAsia="Times New Roman"/>
          <w:szCs w:val="24"/>
          <w:lang w:eastAsia="de-DE"/>
        </w:rPr>
        <w:lastRenderedPageBreak/>
        <w:t>wie sehr einem auch Ihre Botschaft missfällt.“</w:t>
      </w:r>
      <w:r>
        <w:rPr>
          <w:rStyle w:val="Funotenzeichen"/>
          <w:rFonts w:eastAsia="Times New Roman"/>
          <w:szCs w:val="24"/>
          <w:lang w:eastAsia="de-DE"/>
        </w:rPr>
        <w:footnoteReference w:id="6"/>
      </w:r>
      <w:r w:rsidRPr="004930D3">
        <w:rPr>
          <w:rFonts w:eastAsia="Times New Roman"/>
          <w:szCs w:val="24"/>
          <w:lang w:eastAsia="de-DE"/>
        </w:rPr>
        <w:t xml:space="preserve"> „Nun, aber“, sagte ich, „ich drücke die Sache ebenso stark aus, wie die anderen Brüder es taten.“ „Ja, das taten Sie, aber die anderen sagten es in so unangenehmer Weise, dass ich es nicht ertragen konnte. Ich wollte lieber von Ihnen gescholten werden, als von den anderen gelobt!“ Es gibt eine Art, dergleichen Dinge tun, so dass der Getadelte sich wirklich dankbar fühlt. Man kann einen Mann die Treppe hinunterstoßen in einer solchen Weise, dass es ihm beinahe gefällt; während ein anderer eine Tür in so beleidigender Weise öffnen kann, dass man nicht hindurch gehen mag, ehe er aus dem Wege ist. Nun, wenn ich jemanden missfällige Wahrheiten zu sagen habe, die er notwendig wissen muss, wenn seine Seele errettet werden soll, so ist es eine ernste Notwendigkeit für mich, treu gegen ihn zu sein; dennoch will ich versuchen, meine Botschaft so auszurichten, dass er nicht dadurch beleidigt wird. Wenn er dennoch Anstoß nimmt, muss er es tun; die Wahrscheinlichkeit ist dafür, dass er es nicht tun wird, sondern dass meine Worte auf sein Gewissen einwirken werden. </w:t>
      </w:r>
    </w:p>
    <w:p w14:paraId="3DD60B3A"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kenne einige Brüder, die predigen, als wenn sie Preiskämpfer wären. Wenn sie auf der Kanzel stehen, erinnern sie mich an den Irländer auf dem Markt zu Donnybrook; die ganze Predigt. hindurch scheinen sie jemanden aufzufordern, herauf zu kommen und mit ihnen zu fechten, und sie sind nie glücklich, wenn sie nicht jemanden. zwicken können. Ein Mann, der oft auf dem freien Platz in Clapham predigt, tut es in so streitsüchtiger Weise, dass die Ungläubigen, welche er angreift, es nicht ertragen können, und es ist häufig Lärm und Kampf da. Es gibt eine Weise zu predigen, die alle gegeneinander hetzt; wenn es einigen Männern gestattet wäre, im Himmel zu predigen, so ist mir bange, dass sie die Engel in Streit miteinander bringen würden. Ich kenne eine Anzahl Prediger dieses Schlages. Es gibt einen, von dem ich gewiss weiß, dass er an mehr als ein Dutzend verschiedener Stellen gewesen ist während seiner nicht sehr langen Predigerlaufbahn. Man kann sehen, wo er gewesen ist, an der Zerstörung, die er zurücklässt. Er findet beständig die Gemeinden in traurigem Zustande vor und beginnt sofort, sie zu reinigen d. h. zu zerstören. In der Regel geht zuerst der älteste Gemeindevorsteher, dann der nächste, dann gehen alle angesehenen Familien, und binnen kurzer Zeit hat der Mann den Platz so wirksam gereinigt, dass die paar Leute, die übrig geblieben sind, ihn nicht mehr unterhalten können. Fort geht er an einen andern Ort und wiederholt da denselben Zerstörungsprozess. Er ist eine Art geistlicher Schiffsbohrer und fühlt sich niemals glücklich, wenn er nicht ein Loch durch die Planken eines guten Schiffes bohren kann. Er behauptet, das Schiff sei wurmstichig, darum bohrt er und bohrt, bis er grade, als es im Begriff zu sinken ist, davon schlüpft und an Bord eines andern Schiffes geht, das bald in derselben Weise sinkt. Er fühlt, dass er berufen ist zu dem Werke, „die Frommen zu sondern von den bösen Leuten,“ und einen bösen Wirrwarr macht er überall. Ich habe keinen Grund zu glauben, dass es bei diesem Bruder an der Leber liegt, es ist wahrscheinlicher, dass etwas in seinem Herzen nicht richtig ist; gewiss, es ist eine böse Krankheit in ihm, die mich immer böse auf ihn macht. Es ist gefährlich, ihn mehr als drei Tage zu beherbergen, denn er würde in dieser Zeit mit dem friedliebendsten Mann von der Welt sich zanken. Ich will ihn niemals wieder für ein Pastorat empfehlen; lasst ihn selbst einen Platz finden, wenn er kann, denn ich glaube, überall, wohin er geht, wird der Platz sein wie der, wo des Tartaren Pferd gestanden, das Gras wird da niemals wieder wachsen. Wenn einer von Ihnen, Brüder, auch nur ein bisschen von diesem hässlichen, bitteren Geiste hat, so gehe er aufs Meer, um davon frei zu werden. Ich hoffe, es wird Ihnen geschehen nach der Legende, die von Mohammed erzählt wird. „In jedem menschlichen Wesen,“ so lautet die Geschichte, „sind zwei schwarze Tropfen Sünde. Der große Prophet selber war nicht frei von dem allgemeinen Übel; aber ein Engel ward gesandt, um sein Herz zu nehmen und die zwei schwarzen Sündentropfen herauszudrücken.“ </w:t>
      </w:r>
      <w:r w:rsidRPr="004930D3">
        <w:rPr>
          <w:rFonts w:eastAsia="Times New Roman"/>
          <w:szCs w:val="24"/>
          <w:lang w:eastAsia="de-DE"/>
        </w:rPr>
        <w:lastRenderedPageBreak/>
        <w:t xml:space="preserve">Schaffen Sie diese schwarzen Tropfen irgendwie heraus, so lange Sie im College sind; wenn Sie einen Groll, ein Übelwollen oder einen Zorn in sich tragen, so bitten Sie den Herrn, dies wegzunehmen, während Sie hier sind; gehen Sie nicht in die Gemeinden, um dort zu streiten, wie andere es getan haben. „Doch“, sagt ein Bruder, „werde ich mich nicht mit Füßen treten lassen. Ich werde den Stier bei den Hörnern fassen.“ Sie werden ein großer Narr sein, wenn Sie das tun. Ich hatte nie das Gefühl, dass ich zu etwas derartigem berufen sei. Warum nicht den Stier in Ruhe lassen, dass er gehen kann, wohin er will? Ein Stier ist ein Geschöpf, das Sie wahrscheinlich in die Luft werfen wird, wenn Sie sich mit seinen Hörnern zu schaffen machen. „Aber,“ sagt ein anderer, wir müssen doch die Dinge zurecht bringen.“ Ja, aber die beste Art, sie zurecht zu bringen, ist nicht die, sie schlimmer zu machen, als sie sind. Niemanden fällt es ein, einen tollen Stier in einen Porzellanladen zu bringen, um das Porzellan zu reinigen, und niemand kann durch Zorn und üble Laune das zurecht bringen, was in unsern Gemeinden nicht recht ist. Tragen Sie Sorge, immer die Wahrheit in Liebe zu sprechen, und besonders, wenn Sie Sünde rügen. </w:t>
      </w:r>
    </w:p>
    <w:p w14:paraId="57798D8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glaube, Brüder, dass Seelen gewonnen werden müssen durch Männer von der Art, die ich eben beschrieben habe; und am meisten wird dies der Fall sein, wenn sie von Leuten derselben Art umgeben sind. Die Atmosphäre, in der Sie leben und arbeiten, muss von diesem Geist durchdrungen sein, ehe Sie mit Recht die vollsten und reichsten Segnungen erwarten dürfen. Mögen darum Sie und alle Ihre Gemeindeglieder so sein, wie ich es eben geschildert habe, um des Herrn Jesu Christi willen. Amen. </w:t>
      </w:r>
    </w:p>
    <w:p w14:paraId="550BFEAB" w14:textId="52DD40EE" w:rsidR="004930D3" w:rsidRDefault="004930D3">
      <w:pPr>
        <w:spacing w:after="0" w:line="240" w:lineRule="auto"/>
        <w:rPr>
          <w:lang w:eastAsia="de-DE"/>
        </w:rPr>
      </w:pPr>
      <w:r>
        <w:rPr>
          <w:lang w:eastAsia="de-DE"/>
        </w:rPr>
        <w:br w:type="page"/>
      </w:r>
    </w:p>
    <w:p w14:paraId="55D25C93" w14:textId="77777777" w:rsidR="004930D3" w:rsidRDefault="004930D3" w:rsidP="004930D3">
      <w:pPr>
        <w:pStyle w:val="berschrift1"/>
        <w:rPr>
          <w:sz w:val="48"/>
        </w:rPr>
      </w:pPr>
      <w:r>
        <w:lastRenderedPageBreak/>
        <w:t>Predigten, die geeignet sind, Seelen zu gewinnen.</w:t>
      </w:r>
    </w:p>
    <w:p w14:paraId="7A1453A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Heute Nachmittag, Brüder, will ich mit Ihnen sprechen über </w:t>
      </w:r>
    </w:p>
    <w:p w14:paraId="78DA7D8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Art von Predigten, die am geeignetsten zur Bekehrung der Menschen sind, </w:t>
      </w:r>
    </w:p>
    <w:p w14:paraId="710E2C5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Art von Reden, die wir halten sollten, wenn wir wirklich wünschen, dass unsere Hörer an den Herrn Jesum Christum glauben und errettet werden möchten. Natürlich stimmen wir alle vollkommen darin überein, dass allein der Heilige Geist eine Seele bekehren kann; niemand kann in das Reich Gottes eingehen, es sei denn, dass er von oben wiedergeboren werde. Das ganze Werk wird von dem Heiligen Geiste getan und wir dürfen uns keinen Teil des Verdienstes bei dem Ergebnis zuschreiben, denn es ist der Geist, der den Menschen neu erschafft und in ihm wirkt nach dem ewigen Ratschluss Gottes. </w:t>
      </w:r>
    </w:p>
    <w:p w14:paraId="47C8A58E"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Dennoch können wir Werkzeuge in seiner Hand sein, denn es gefällt ihm, Werkzeuge zu gebrauchen, und er wählt sie aus weisen Gründen. Die Mittel müssen für den Zweck passen, wie sie es taten, als David mit Schleuder und Steinen hinging, um Goliath zu schlagen. Goliath war ein langer Geselle, aber ein Stein aus einer Schleuder kann in die Höhe steigen; überdies war der Riese bewaffnet und geschützt und kaum verwundbar, außer an der Stirne, so dass diese grade der rechte Fleck war, wo er getroffen werden musste. Dass David eine Schleuder nahm, war nicht so wohl, weil er keine andere Waffe besaß, als weil er sich im Schleudern geübt hatte, wie die meisten Knaben es in der einen oder anderen Weise tun; und dann wählte er einen glatten Stein, weil er wusste, dass der für die Schleuder passen würde. Er nahm den rechten Stein, und als er ihn gegen den Riesen schleuderte, traf derselbe ihn in die Stirne, durchdrang sein Gehirn, und der Riese sank zu Boden. </w:t>
      </w:r>
    </w:p>
    <w:p w14:paraId="7784143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werden finden, dass überall in dem Werk des Heiligen Geistes eine solche Anpassung der Mittel zum Zweck sich findet. Als ein Mann zum Apostel der Heiden nötig war, wählte der Heilige Geist den weitherzigen, gutgeschulten, hochgebildeten Paulus aus, denn der war zu solchen Zwecken tauglicher, als der etwas engherzige, obwohl willenskräftige Petrus, der besser für die Predigt unter den Juden passte und von weit mehr Nutzen unter der Beschneidung war, als er je unter der Vorhaut gewesen wäre. Paulus ist an seinem Platze der rechte Mann, und Petrus an dem seinigen. Sie mögen hierin eine Lehre für sich selber sehen und suchen, Ihre Mittel dem Zwecke anzupassen. Gott der Heilige Geist kann eine Seele durch jeden Schriftspruch bekehren ohne Ihre Umschreibung, Ihre Auslegung, Ihre Erklärung; aber es gibt gewisse Schriftstellen, wie Sie wissen, welche die besten sind, die man den Sündern vor Augen stellen kann, und wenn dies bei Ihren Texten der Fall ist, so noch viel mehr bei Ihren Reden. Auf die Frage, welche Predigten am wahrscheinlichsten zur Bekehrung der Hörer gesegnet werden, würde ich antworten zuerst, diejenigen Predigten, welche bestimmt auf die Bekehrung der Hörer abzielen. </w:t>
      </w:r>
    </w:p>
    <w:p w14:paraId="2108AE2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gibt Predigten von solcher Art, dass Gott, es sei denn, dass er anfinge, Weizen durch Schnee und Eis reifen zu lassen und begönne, die Welt durch Nebel und Wolken zu erleuchten, keine Seelen durch dieselben erretten könnte. Der Prediger selber denkt augenscheinlich nicht, dass irgendjemand durch sie bekehrt werden wird! Würden hundert Personen oder ein halb Dutzend durch sie bekehrt, so würde niemand so erstaunt sein, wie er selbst; in der Tat, ich kenne einen Mann, der bekehrt oder wenigstens von der Sünde überführt wurde unter der Predigt eines solchen Pastoren. In der Kirche eines gewissen Kirchspiels ward bei einem Mann ein tiefes Sündengefühl erweckt. Er ging hin, um mit seinem Geistlichen zu sprechen, aber dieser arme Mann wusste nichts mit ihm zu machen, und sagte: „Es tut mir sehr leid, dass in meiner Predigt etwas gewesen ist, was Sie unruhig gemacht hat, ich beabsichtigte das </w:t>
      </w:r>
      <w:r w:rsidRPr="004930D3">
        <w:rPr>
          <w:rFonts w:eastAsia="Times New Roman"/>
          <w:szCs w:val="24"/>
          <w:lang w:eastAsia="de-DE"/>
        </w:rPr>
        <w:lastRenderedPageBreak/>
        <w:t xml:space="preserve">nicht.“ „Nun, Herr“, sagte der geängstigte Mann, „Sie sagten, wir müssten wiedergeboren werden.“ „O,“ erwiderte der Geistliche, „das geschah alles in der Taufe.“ „Aber,“ sagte der Mann, der sich nicht abweisen ließ, „das sagten Sie nicht in Ihrer Predigt; Sie sprachen von der Notwendigkeit der Wiedergeburt.“ „Es tut mir sehr leid, dass ich etwas gesagt habe, was Sie beunruhigt hat, denn ich denke wirklich, es steht alles gut mit Ihnen. Sie sind ein guter Mann, Sie waren nie ein Wilddieb oder irgendetwas anderes Schlechtes.“ „Das mag sein, aber ich habe ein Gefühl der Sünde, und Sie sagten, wir müssten neue Kreaturen sein.“ „Nun, mein guter Mann,“ sagte der verblüffte Geistliche zuletzt, „ich verstehe diese Sachen nicht; ich bin nie wiedergeboren worden.“ Er sandte ihn zu einem Baptistenprediger, und der Mann ist jetzt selbst Baptistenprediger, und das ist zum Teil das Resultat von dem, was er von dem Prediger lernte, der selbst die Wahrheit nicht verstand, die er andern verkündigt hatte. </w:t>
      </w:r>
    </w:p>
    <w:p w14:paraId="650E6AF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Natürlich, Gott kann eine Seele bekehren durch eine solche Predigt und ein solches Predigtamt, wie dieses; aber es ist nicht wahrscheinlich, dass er es tut; es ist viel wahrscheinlicher, dass er in seiner unumschränkten Macht an einem Orte wirkt, wo ein warmherziger Mann seinen Hörern die Wahrheit, die er selber aufgenommen hat, predigt und dabei ernstlich ihre Errettung wünscht und sobald sie errettet sind, bereit ist, sie weiter in den Wegen des Herrn zu führen. Gott legt für gewöhnlich seine neugeborenen Kinder nicht unter Leuten nieder, die ihr neues Leben nicht verstehen und es ohne geeignete Nahrung und Pflege laffen; deshalb, Brüder, wenn Sie Ihre Hörer bekehrt wünschen, müssen Sie dahin sehen, dass Ihr Predigen direkt auf Bekehrung abzielt und dass es ein solches ist, wie Gott es am häufigsten segnet. Wenn das der Fall ist, so erwarten Sie, dass Seelen errettet werden, und erwarten Sie auch eine große Anzahl derselben. Seien Sie nicht zufrieden, wenn eine einzige Seele bekehrt wird. Gedenken Sie daran, dass die Regel des Reiches ist: „Euch geschehe nach eurem Glauben.“ In meiner Predigt im Tabernakel sagte ich gestern Abend, ich wäre froh, dass nicht geschrieben stünde: „Dir geschehe nach deinem Unglauben.“ Wenn großer Glaube in uns ist, so wird Gott uns Segen geben nach unserm Glauben. O, dass wir ganz und gar frei vom Unglauben wären, dass wir große Dinge von Gott glaubten und mit Herz und Seele so predigten, dass Menschen dadurch bekehrt werden könnten, indem wir Wahrheiten verkündigten, die geeignet wären, sie zu bekehren, und sie in einer Weise vortrügen, auf welcher Gottes Segen ruhen kann! Selbstverständlich müssen wir stets dabei auf den Heiligen Geist vertrauen, dass er die Arbeit wirksam mache, denn wir sind nur die Werkzeuge in seinen Händen. </w:t>
      </w:r>
    </w:p>
    <w:p w14:paraId="752B045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Aber, und wir treten unserem Thema ein wenig näher, wenn die Hörer errettet werden sollen, so muss es durch Predigten sein, die sie interessieren. Sie haben sie zuerst dahin zu bringen, dass sie kommen und das Evangelium hören, denn es ist, in London jedenfalls, ein großer Widerwille gegen Gotteshäuser, und in Betreff vieler Kirchen und Kapellen nimmt es mich nicht sehr wunder. Ich denke, in vielen Fällen besuchen einfache Leute solche Gottesdienste nicht, weil sie das theologische Kauderwelsch nicht verstehen, das auf der Kanzel gebraucht wird; es ist weder Englisch, noch Griechisch, sondern etwas ganz Unverständliches; und wenn ein Arbeiter einmal hingeht und diese schönen Worte anhört, so sagt er zu seiner Frau: „Ich geh' nicht wieder dahin; das ist nichts für mich und auch nichts für dich; das mag viel sein für einen Herrn, der studiert hat, aber nicht für unser eins.“ Nein, Brüder, wir müssen predigen in der „Sprache des Marktes“, wie Whitefield zu sagen pflegte, wenn wir wollen, dass alle Volksklassen unsere Botschaft anhören. </w:t>
      </w:r>
    </w:p>
    <w:p w14:paraId="0E52395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Dann, wenn sie herein kommen, müssen wir interessant predigen. Die Leute werden nicht bekehrt, während sie schlafen; und wenn sie einschlafen, so wären sie besser zu Hause im Bett gewesen, wo sie viel bequemer schlummern würden. Wir müssen den Geist unserer Hörer wach und tätig haben, wenn wir ihnen wirklich nützen sollen. Sie werden Ihre Vögel nicht schießen, wenn Sie sie nicht zum Fliegen bringen, Sie müssen sie aufjagen aus dem langen </w:t>
      </w:r>
      <w:r w:rsidRPr="004930D3">
        <w:rPr>
          <w:rFonts w:eastAsia="Times New Roman"/>
          <w:szCs w:val="24"/>
          <w:lang w:eastAsia="de-DE"/>
        </w:rPr>
        <w:lastRenderedPageBreak/>
        <w:t xml:space="preserve">Gras, worin sie sich verstecken. Ich würde lieber etwas von dem gebrauchen, was einige sehr gemessene Prediger als etwas Schreckliches betrachten, jenes böse Ding, das man Humor nennt ich würde lieber die Versammlung durch diesen aufwecken, als von mir sagen lassen, ich hätte so lange gedröhnt, bis wir alle miteinander eingeschlafen wären. Zuweilen mag es ganz recht sein, wenn von uns gesagt wird, wie von Rowland Hill: „Was will dieser Mann? Er machte die Leute lachen, während er predigte.“ „Ja,“ war die verständige Antwort, „aber saht ihr nicht, dass er sie gleich nachher weinen machte?“ Das war gute Arbeit, und sie ward gut getan. Zuweilen kitzle ich meine Auster, bis sie die Schale öffnet, und dann bringe ich das Messer hinein. Sie würde sich nicht vor meinem Messer geöffnet haben, aber sie tat es vor etwas anderem: und das ist die Weise, wie man mit Menschen verfahren muss. Sie müssen irgendwie dahin gebracht werden, ihre Augen und Ohren und Seelen zu öffnen; und wenn Sie das zu Stande gebracht haben, so müssen Sie fühlen: „Jetzt ist die rechte Zeit; herein mit dem Messer!“ Es ist eine verwundbare Stelle in dem Fell jener Rhinozeros-Sünder, die kommen, Sie zu hören; tragen Sie jedoch Sorge, dass wenn Sie einen Schuss durch diese schwache Stelle tun, es mit einer tüchtigen Kugel des Evangeliums ist, denn nichts anderes wird das Werk, welches getan werden muss, vollbringen. </w:t>
      </w:r>
    </w:p>
    <w:p w14:paraId="036DF62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Überdies muss das Interesse der Leute geweckt werden, damit sie sich dessen erinnern, was gesagt ist. Sie werden nicht behalten, was sie hören, wenn der Gegenstand sie nicht interessiert. Sie vergessen den schönen Schluss unserer Rede, sie können sich unserer sehr hübschen Verse nicht mehr erinnern ich weiß nicht, dass sie ihnen von besonderem Nutzen sein würden, falls sie es täten; aber wir müssen unsern Hörern etwas erzählen, das sie so leicht nicht vergessen werden. Ich habe viel Vertrauen zu dem, was Vater Taylor „die Überraschungsmacht“ einer Predigt nennt d. h. etwas, das von den Hörern nicht erwartet wird. Eben dann, wenn sie erwarten, dass Sie etwas Gemessenes und Gerades sagen werden, sagen Sie etwas ungeschicktes und Krummes, weil sie das behalten werden, und Sie dann einen Knoten mit dem Evangelium gemacht haben da, wo er wahrscheinlich bleiben wird. Ich gebe Ihnen denselben Rat, den ein sterbender Schneider seinen Kollegen gab: „Machen Sie stets einen Knoten in Ihrem Faden;“ wenn ein Knoten im Faden ist, so geht dieser nicht aus dem Zeug heraus. Einige Prediger stecken die Nadel ganz richtig hinein, aber es ist kein Knoten in ihrem Faden, darum geht er hindurch, und sie haben im Grunde nichts ausgerichtet. Machen Sie recht viele Knoten in Ihren Reden, Brüder, so dass umso größere Wahrscheinlichkeit da ist, dass sie im Gedächtnis Ihrer Hörer bleiben werden. Sie werden doch nicht wollen, dass Ihr Predigen wie das Nähen einiger Maschinen sei, bei dem, wenn ein Stich bricht, das Ganze sich auflöst. Es sollten reichlich „Kletten“ in Ihren Predigten sein, die sich überall an Ihre Hörer anhängen sagen Sie etwas Schlagendes, etwas, das ihnen noch manchen Tag lang anhängt und das geeignet ist, ihnen zum Segen zu werden. Ich glaube, dass eine Predigt mit Gottes Hilfe wahrscheinlich Bekehrungen wirken wird, wenn sie den Hörern interessant ist und auch direkt auf ihre Errettung abzielt. </w:t>
      </w:r>
    </w:p>
    <w:p w14:paraId="2C88F73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Dritte bei einer Predigt, das zum Gewinnen der Seelen hilft, ist: sie muss lehrreich sein. Wenn die Leute durch einen Vortrag errettet werden sollen, so muss er wenigstens etwas Lehre enthalten. Einige Prediger sind ganz Licht und kein Feuer, und andere sind ganz Feuer und kein Licht; was wir brauchen, ist beides, Feuer und Licht. Ich richte nicht jene Brüder, welche ganz Feuer und Wut sind; aber ich möchte, sie hätten etwas mehr Kenntnis von dem, worüber sie reden, und ich denke, es wäre gut, wenn sie nicht ganz so schnell begönnen zu predigen, was sie kaum selber verstehen. Es ist eine schöne Sache, sich auf der Straße hinzustellen und zu rufen: Glaubt! Glaubt! Glaubt! Glaubt!“ Ja, mein guter Mann, aber was sollen wir glauben? Worüber ist all dieser Lärm? Prediger dieser Art gleichen einem kleinen Knaben, der geweint hatte, und durch irgendetwas im Weinen unterbrochen worden war, und darauf sagte: „Bitte, Mama, worüber weinte ich?“ Gemütsbewegung ist ohne Zweifel etwas sehr </w:t>
      </w:r>
      <w:r w:rsidRPr="004930D3">
        <w:rPr>
          <w:rFonts w:eastAsia="Times New Roman"/>
          <w:szCs w:val="24"/>
          <w:lang w:eastAsia="de-DE"/>
        </w:rPr>
        <w:lastRenderedPageBreak/>
        <w:t xml:space="preserve">Passendes auf der Kanzel, und das Gefühl, das Pathos, die Macht des Herzens sind etwas Gutes und Großes am rechten Platze; aber gebrauchen Sie auch Ihren Kopf ein wenig, sagen Sie uns etwas, wenn Sie auftreten, das ewige Evangelium zu predigen. </w:t>
      </w:r>
    </w:p>
    <w:p w14:paraId="1D80793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Predigten, die am ehesten Leute bekehren werden, scheinen mir diejenigen zu sein, die voll von Wahrheit sind, Wahrheit über den Fall, Wahrheit über das Gesetz, Wahrheit über die menschliche Natur und ihre Gott-Entfremdung, Wahrheit über Jesus Christus, Wahrheit über den Heiligen Geist, Wahrheit über den ewigen Vater, Wahrheit über die neue Geburt, Wahrheit über den Gehorsam gegen Gott und wie wir denselben lernen, und all' solche große Wahrheiten. Sagen Sie Ihren Hörern etwas, liebe Brüder, jedes Mal, wenn Sie predigen, sagen Sie ihnen etwas, sagen Sie ihnen etwas! </w:t>
      </w:r>
    </w:p>
    <w:p w14:paraId="64B6AEA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Natürlich kann etwas Gutes danach kommen, selbst wenn Ihre Hörer Sie nicht verstehen. Ich nehme dies an, denn eine sehr hoch geachtete Dame redete in einer Versammlung von englischen Quäkern auf Holländisch und bat einen der Brüder, ihre Worte zu übersetzen, aber die Hörer sagten, es sei so viel Kraft und Geist in ihrer Rede, obwohl sie in holländischer Sprache sei, dass sie dieselbe nicht übersetzt haben wollten, denn sie zögen so viel Nutzen daraus, wie nur möglich. Nun, diese Hörer waren Quäker, und das sind Männer von andrem Schlage, als ich es bin, denn einerlei, wie fromm auch diese Dame war, ich hätte gewünscht zu wissen, wovon sie spräche, und ich bin gewiss, dass ich nicht den geringsten Nutzen davon gehabt hätte, wenn es nicht übersetzt worden wäre; und ich mag gern, wenn Prediger immer wissen, wovon sie reden und sicher sind, dass etwas darin ist, was wert ist, gesagt zu werden. Versuchen Sie deshalb, liebe Brüder, Ihren Hörern noch etwas anderes zu geben, als eine Reihe von rührenden Geschichten, die sie zum Weinen bringen. Sagen Sie den Leuten etwas; Sie sollen sie lehren, sollen ihren Hörern das Evangelium predigen und ihnen, so viel Sie vermögen, das verständlich machen, was zu ihrem Frieden dient. Wir können nicht erwarten, dass die Leute durch unsere Predigten errettet werden, wenn wir nicht suchen, sie wirklich zu belehren durch das, was wir ihnen sagen. Viertens, unsere Predigten müssen Eindruck auf die Hörer machen, wenn diese bekehrt werden sollen. Sie müssen nicht nur interessant und belehrend, sondern auch eindringlich sein; und ich glaube, liebe Freunde, es ist viel mehr Kraft in eindringlichen Predigten, als manche Leute denken. Damit Sie das Wort Gottes denen einprägen können, welchen Sie predigen, muss es zuvor Ihnen selber eingeprägt sein, erinnern Sie sich dessen. Sie müssen es selbst fühlen und müssen sprechen, wie ein Mann, der es fühlt; nicht als wenn Sie es fühlten, sondern weil Sie es fühlen. Ich möchte wissen, wie es wäre, wenn man auf die Kanzel geht und der Versammlung die Predigt eines andern vorliest. Wir lesen in der Bibel von einem Ding, das entlehnt war, und von dem fiel das Eisen ab; und mir ist bange, dasselbe geschieht oft bei entlehnten Predigten das Eisen fällt ab. Männer, die entlehnte Predigten vorlesen, wissen schlechterdings nichts von unserer Geistesarbeit bei der Vorbereitung für die Kanzel oder unserer Freude beim Predigen, wenn wir dabei nur die Hilfe von kurzen Notizen haben. Ein lieber Freund von mir, der seine Predigten vorliest, sprach mit mir über Predigen, und ich erzählte ihm, wie meine tiefste Seele bewegt ist, und mein Herz in mir erregt wird, wenn ich darüber nachdenke, was ich meiner Gemeinde sagen soll, und nachher, wenn ich meine Botschaft bringe; aber er sagte, dass er nie etwas der Art beim Predigen fühle. Er erinnerte mich an das kleine Mädchen, das weinte, weil ihm die Zähne weh taten, und zu dem die Großmutter sagte: „Lily, mich wundert, dass Du dich nicht schämst, über eine solche Kleinigkeit zu weinen.“ „Ja, Großmutter,“ erwiderte die Kleine, „Du kannst das wohl sagen, denn wenn deine Zähne wehtun, so kannst du sie herausnehmen, aber meine sind fest.“ Einige Brüder können, wenn die Predigt, welche sie gewählt, nicht glatt gehen will, zu ihrem Schubfach gehen und eine andere herausnehmen; aber wenn ich eine Predigt voller Freude habe, und mir selber ist schwer und traurig zu Sinn, so bin ich ganz und gar elend; wenn ich die Menschen bitten und überreden will zu glauben, und meine Seele stumpf und kalt ist, so bin ich im </w:t>
      </w:r>
      <w:r w:rsidRPr="004930D3">
        <w:rPr>
          <w:rFonts w:eastAsia="Times New Roman"/>
          <w:szCs w:val="24"/>
          <w:lang w:eastAsia="de-DE"/>
        </w:rPr>
        <w:lastRenderedPageBreak/>
        <w:t xml:space="preserve">höchsten Grade unglücklich. Meine Zähne tun weh, und ich kann sie nicht heraus nehmen, denn es sind meine eigenen, wie meine Predigten meine eigenen sind, und deshalb kann ich erwarten, viel Mühe und Schmerz zu haben, sowohl wenn ich sie bekomme, als wenn ich sie gebrauche. </w:t>
      </w:r>
    </w:p>
    <w:p w14:paraId="4F56688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erinnere mich der Antwort, die ich erhielt, als ich einst zu meinem ehrwürdigen Großvater sagte: „Ich habe nie zu predigen, ohne dass ich mich schrecklich übel fühle, buchstäblich übel, so dass ich ebenso gut über den Kanal hätte fahren können“, und ich fragte den teuren, alten Mann, ob er dächte, dass ich je dies Gefühl überwinden würde. Seine Antwort war: „Deine Macht wird dahin sein, wenn Du es tust.“ Meine Brüder, wenn Sie nicht ebenso Ihr Thema ergriffen haben, als Ihr Thema Sie ergriffen hat und Sie selber seinen Griff mit einer furchtbaren Wirklichkeit fühlen, das ist eine Predigt, die sehr geeignet ist, bei anderen Gefühl zu erwecken. Wenn es Sie selber nicht ergriffen hat, können Sie nicht erwarten, dass es andere ergreifen wird; deshalb sorgen Sie dafür, dass immer etwas in Ihren Predigten ist, was wirklich auf Sie selbst und auf Ihre Hörer Eindruck macht. </w:t>
      </w:r>
    </w:p>
    <w:p w14:paraId="40F4B73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meine auch, dass unser Vortrag eindringlich sein sollte. Der Vortrag einiger Prediger ist sehr schlecht; wenn Ihrer es ist, so versuchen Sie auf jede mögliche Weise, ihn zu verbessern. Ein junger Mann wollte singen lernen, aber sein Lehrer sagte zu ihm: „Sie haben nur einen Ton in Ihrer Stimme, und der ist außerhalb der Skala.“ So haben einige Prediger in ihrer Stimme nur einen Ton, und in diesem einen ist nichts Melodisches. Versuchen Sie, so viel Sie können, sogar die Art, in der Sie sprechen, dem großen Zweck, den Sie im Auge haben, dienstbar zu machen. Predigen Sie z. B., wie Sie reden würden, wenn Sie vor einem Richter ständen und um das Leben eines Freundes bäten, oder als wenn Sie sich an die Königin selber wendeten zu Gunsten eines, der Ihnen sehr teuer wäre. Gebrauchen Sie, wenn Sie Sünder bitten und ermahnen, einen Ton, wie Sie ihn gebrauchen würden, wenn ein Galgen in diesem Zimmer errichtet wäre und Sie daran gehängt werden sollten, falls Sie nicht den, der die Gewalt in Händen hat, überreden könnten, Sie freizulassen. Das ist die Ernstlichkeit, die Sie nötig haben, wenn Sie als Botschafter Gottes die Menschen bitten und ermahnen. Versuchen Sie, jede Predigt so zu machen, dass die Leichtfertigen sehen und keinen Zweifel daran haben können, dass wenn es eine Spielerei für sie ist, zu hören, es doch keine Spielerei für Sie ist, mit ihnen zu sprechen, sondern dass Sie in völligem, feierlichem Ernst über ewige Angelegenheiten mit ihnen reden. Ich habe beim Predigen oft das Gefühl gehabt, als wenn ich allen meinen Kriegsvorrat aufgebraucht hätte, und dann habe ich, so zu sagen, mich selbst in die große Kanone des Evangeliums gerammt und mich auf meine Hörer abgefeuert, all meine Erfahrung von Gottes Güte, all mein Sündenbewusstsein, und all mein Gefühl von der Macht des Evangeliums; und es gibt manche Leute, auf welche diese Art von Predigten Eindruck macht, ob auch nichts anderes verschlagen hätte, denn sie sehen, dass Sie ihnen alsdann nicht nur das Evangelium mitteilen, sondern auch sich selbst. Die Predigt, die wahrscheinlich des Hörers Herz brechen wird, ist die, welche zuerst des Predigers Herz gebrochen hat, und die Predigt, welche wahrscheinlich des Hörers Herz erreichen wird, ist die, welche geradenwegs von dem Herzen des Predigers kommt. Darum, liebe Brüder, suchen Sie immer so zu predigen, dass es ebenso wohl in die Herzen der Hörer eindringt, als dieselben interessiert und belehrt. </w:t>
      </w:r>
    </w:p>
    <w:p w14:paraId="0724BCD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Fünftens, ich denke, wir sollten suchen, aus unseren Predigten alles zu entfernen, was die Gemüter der Hörer leicht von dem Zweck, den wir im Auge haben, ablenken kann. </w:t>
      </w:r>
    </w:p>
    <w:p w14:paraId="276CC55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beste Weise zu predigen, eben wie die beste Weise sich zu kleiden, ist die, welche niemand bemerkt. Es brachte Jemand einen Abend bei Hannah More zu, und als er nach Hause kam, fragte seine Frau: „Wie war Miss More gekleidet? Sie muss sehr prachtvoll angezogen gewesen sein.“ Der Mann antwortete: „Wirklich, sie war - wie war sie gekleidet? Ich habe gar </w:t>
      </w:r>
      <w:r w:rsidRPr="004930D3">
        <w:rPr>
          <w:rFonts w:eastAsia="Times New Roman"/>
          <w:szCs w:val="24"/>
          <w:lang w:eastAsia="de-DE"/>
        </w:rPr>
        <w:lastRenderedPageBreak/>
        <w:t xml:space="preserve">nicht bemerkt, wie sie gekleidet war; jedenfalls war nichts besonders Bemerkenswertes in ihrer Kleidung, sie selber war ja der Gegenstand des Interesses.“ Das ist die Weise wie eine wahrhaft gebildete Dame sich kleidet, so, dass wir sie beachten, und nicht ihre Kleider; sie ist so gut gekleidet, dass wir nicht wissen, wie sie gekleidet ist, und dies ist auch die beste Weise, eine Predigt zu halten. Lassen Sie nie von Ihnen gesagt werden, was zuweilen von gewissen beliebten Predigern gesagt wird: „Er tat es so majestätisch, er redete in so erhabenem Stil usw. usw.“ </w:t>
      </w:r>
    </w:p>
    <w:p w14:paraId="12DA860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Bringen Sie nie etwas in Ihre Rede hinein, was die Aufmerksamkeit der Hörer leicht von dem großen Zweck, den Sie vor Augen haben, abwendet. Wenn Sie des Sünders Gedanken von dem Hauptgegenstand ablenken, so ist, menschlich gesprochen, umso weniger Wahrscheinlichkeit vorhanden, dass er den Eindruck empfängt, den Sie beabsichtigen, und folglich umso weniger Wahrscheinlichkeit, dass er bekehrt wird. Mr. Finney sagt in seinem Buch über „Erweckungen“, ein Mann sei gerade im Begriff gewesen, bekehrt zu werden, als eine alte Frau mit Holzschuhen den Gang hinauf gekommen wäre, viel Lärm gemacht hätte, und jene Seele sei verloren gegangen! Ich weiß, was der Evangelist meinte, obwohl ich die Form nicht liebe, in der er die Sache ausdrückte. Der Lärm von den Holzschuhen der alten Frau lenkte wahrscheinlich den Mann ab von der Sache, an die er hätte denken sollen, und es ist durchaus möglich, dass er nicht wieder genau in dieselbe Gemütsstimmung zurück gebracht werden konnte. Wir sollen auf alle diese kleinen Dinge achten, als wenn alles von uns abhinge, aber zur selben Zeit daran denken, dass allein der Heilige Geist die Arbeit wirksam machen kann. </w:t>
      </w:r>
    </w:p>
    <w:p w14:paraId="6454669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Ihre Predigt darf nicht die Aufmerksamkeit der Hörer abziehen dadurch, dass sie nur sehr entfernte Beziehung auf den Text hat. Es gibt noch immer viele Hörer, die glauben, dass irgendeine Art Verbindung zwischen Predigt und Text sein sollte, und wenn diese beginnen, sich zu fragen: „Wie kam der Prediger darauf? Was hat sein Gerede mit dem Text zu tun?“ - so haben Sie ihre Aufmerksamkeit verloren, und diese Ihre Gewohnheit, herumzuschweifen, mag sehr verderblich für die Hörer sein; darum bleiben Sie bei Ihrem Text, Brüder. Wenn nicht, so werden Sie einem kleinen Knaben gleichen, der zum Fischen ausging, und als sein Onkel ihn fragte: „Hast du viele Fische gefangen, Samuel?“ antwortete: „Ich habe drei Stunden lang gefischt, Onkel, und habe keinen Fisch gefangen, aber ich habe eine Menge Würmer verloren.“ Ich hoffe, Sie werden niemals zu sagen haben: „Ich gewann keine Seelen für den Heiland, aber ich verdarb eine Menge köstlicher Texte; ich vermengte und verwirrte viele Schriftstellen, aber ich nützte nichts damit. Es lag mir nicht sehr viel daran, zu lernen, was der Geist Gottes in dem Text offenbarte, obwohl viel Quetschen und Drücken dazu gehörte, meine Meinung in den Text hinein zu bringen.“ Es ist nicht gut, das zu tun; bleiben Sie bei Ihrem Text, Brüder, wie man den Schuster heißt, bei seinem Leisten bleiben, und suchen Sie aus der Schrift heraus zu bekommen, was der Heilige Geist in dieselbe hineingelegt hat. Lassen Sie niemals Ihre Hörer die Frage aufwerfen: „Was hat diese Predigt mit dem Text zu tun?“ Sonst werden die Hörer keinen Nutzen haben und vielleicht werden sie nicht errettet werden. </w:t>
      </w:r>
    </w:p>
    <w:p w14:paraId="14F0F44B" w14:textId="54E00572"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Ich möchte zu Ihnen, Brüder, von diesen zwei „Colleges“</w:t>
      </w:r>
      <w:r>
        <w:rPr>
          <w:rStyle w:val="Funotenzeichen"/>
          <w:rFonts w:eastAsia="Times New Roman"/>
          <w:szCs w:val="24"/>
          <w:lang w:eastAsia="de-DE"/>
        </w:rPr>
        <w:footnoteReference w:id="7"/>
      </w:r>
      <w:r w:rsidRPr="004930D3">
        <w:rPr>
          <w:rFonts w:eastAsia="Times New Roman"/>
          <w:szCs w:val="24"/>
          <w:lang w:eastAsia="de-DE"/>
        </w:rPr>
        <w:t xml:space="preserve"> sagen, suchen Sie so viel Ausbildung wie nur möglich zu bekommen, saugen Sie alles ein, was Ihre Lehrer Ihnen nur mitteilen können. Sie werden alle Ihre Zeit nötig haben, um alles heraus zu bekommen, was in diesen ist, aber Sie sollten sich bemühen, alles zu lernen, was Sie können, weil ein Mangel an Bildung, glauben Sie mir dies, das Werk des Seelengewinnens hindern kann. Jenes entsetzliche Weglassen des h,</w:t>
      </w:r>
      <w:r>
        <w:rPr>
          <w:rStyle w:val="Funotenzeichen"/>
          <w:rFonts w:eastAsia="Times New Roman"/>
          <w:szCs w:val="24"/>
          <w:lang w:eastAsia="de-DE"/>
        </w:rPr>
        <w:footnoteReference w:id="8"/>
      </w:r>
      <w:r w:rsidRPr="004930D3">
        <w:rPr>
          <w:rFonts w:eastAsia="Times New Roman"/>
          <w:szCs w:val="24"/>
          <w:lang w:eastAsia="de-DE"/>
        </w:rPr>
        <w:t xml:space="preserve"> wo es ausgesprochen werden soll, und das Aussprechen desselben, wo es </w:t>
      </w:r>
      <w:r w:rsidRPr="004930D3">
        <w:rPr>
          <w:rFonts w:eastAsia="Times New Roman"/>
          <w:szCs w:val="24"/>
          <w:lang w:eastAsia="de-DE"/>
        </w:rPr>
        <w:lastRenderedPageBreak/>
        <w:t xml:space="preserve">weggelassen werden muss - man vermag nicht zu sagen, welches Unheil solche Fehler anrichten können. Da war eine junge Dame, die vielleicht bekehrt worden wäre, denn Ihre Predigt schien viel Eindruck auf sie zu machen; aber die schreckliche Weise, wie Sie Ihr h aussprechen, widerte sie so an, dass sie Ihnen nicht mit Vergnügen zuhören konnte, und ihre Aufmerksamkeit ward von der Wahrheit abgelenkt durch Ihre falsche Aussprache. Dieser Buchstabe h hat viel Unheil verursacht, er ist „der Buchstabe, der tötet“ bei sehr vielen, und alle Arten von grammatischen Versehen mögen mehr Schaden anrichten, als Sie sich denken können. Sie meinen vielleicht, dass ich von unbedeutenden Dingen rede, die kaum der Beachtung wert seien; aber ich tue das nicht, denn diese Dinge können sehr ernste Folgen haben; und da es leicht ist, unsere Muttersprache richtig sprechen und schreiben zu lernen, versuchen Sie, dies so gut zu tun, wie es Ihnen möglich ist. </w:t>
      </w:r>
    </w:p>
    <w:p w14:paraId="7AD8AC9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Vielleicht sagt jemand: „Ich kenne einen Bruder, der sehr viel Erfolg hatte, und der war kein gebildeter Mann.“ Das ist wahr; aber beachten Sie dies, die Zeiten ändern sich. Ein junges Mädchen sagte zu einem andern: „Ich sehe nicht ein, warum wir Mädchen so viel lernen sollen; die jungen Mädchen wussten früher nicht viel, und sie wurden doch verheiratet.“ „Ja,“ sagte ihre Gefährtin, „aber damals war kein Schulzwang; jetzt werden die jungen Männer gebildet, und es wird schlimm für uns stehen, wenn wir es nicht sind.“ Ein junger Mann mag sagen: „Der und der Prediger sprach nicht grammatikalisch und richtete doch viel aus;“ aber die Leute sprachen auch nicht grammatikalisch zu seiner Zeit, darum machte es nicht viel aus; indes jetzt, wo sie alle die Schule besucht haben, da wird es sehr zu beklagen sein, wenn ihre Gedanken von den ernsten Dingen, auf welche Sie sie hinleiten möchten, abgezogen werden, weil sie nicht umhin können, Ihren Mangel an Bildung zu bemerken. Selbst, wenn jemand kein gebildeter Mann ist, mag Gott ihn segnen; aber die Vernunft lehrt uns, Sorge zu tragen, dass unser Mangel an Bildung kein Hindernis werde für den Segen, den das Evangelium bringen kann. </w:t>
      </w:r>
    </w:p>
    <w:p w14:paraId="6563459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„Aber,“ sagen Sie möglicherweise, „die Leute müssen sehr hyperkritisch sein, um so zu tadeln.“ Ja, aber haben nicht hyperkritische Leute nötig, errettet zu werden, ebenso sehr wie andere? Ich möchte nicht, dass irgendein Hyperkritischer mit Wahrheit sagen könnte, mein Predigen sei so misstönend für seine Ohren und so störend für sein Denken, dass es ihm nicht möglich sei, die Lehre anzunehmen, die ich ihm zu verkündigen gesucht. Haben Sie je gehört, wie es zuging, dass Charles Dickens kein Spiritualist werden wollte? Bei einer Séance wünschte er den Geist von Lindley Murray zu sehen.. Etwas, was der Geist von Lindley Murray zu sein vorgab, kam herein, und Dickens fragte: „Sind Sie Lindley Murray?“ Die Antwort war: „Ich seien es.“ Es war keine Hoffnung da für Dickens Bekehrung zum Spiritualismus nach dieser ungrammatischen Antwort. Sie mögen gern über die Geschichte lachen, aber merken: Sie sich ja die Moral derselben. Sie sehen leicht ein, dass Sie, wenn Sie vergessen, wann man den Dativ oder den Akkusativ gebrauchen soll, die Gedanken Ihres Hörers von dem, was Sie ihm verkünden wollen, ablenken und so es hindern können, dass die Wahrheit sein Herz und Gewissen erreicht. </w:t>
      </w:r>
    </w:p>
    <w:p w14:paraId="2C72DA5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Machen Sie darum Ihre Predigten so viel Sie nur können, frei von allem, was die Hörer von dem einen Zweck, den Sie im Auge haben, abzieht. Die ganze Aufmerksamkeit und alle Gedanken der Hörer müssen konzentriert sein auf die Wahrheit, die wir ihnen vor Augen stellen, wenn wir so predigen sollen, dass die, welche uns hören, errettet werden. </w:t>
      </w:r>
    </w:p>
    <w:p w14:paraId="4D2E7BC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Sechstens, ich glaube, dass diejenigen Predigten, welche am vollsten von Christo sind, am wahrscheinlichsten zur Bekehrung der Hörer gesegnet werden. Lassen Sie Ihre Predigten voll von Christo sein, von Anfang bis zu Ende ganz voll von dem Evangelium. Was mich betrifft, Brüder, ich kann nichts anderes predigen, als Christum und sein Kreuz, denn ich weiß nichts </w:t>
      </w:r>
      <w:r w:rsidRPr="004930D3">
        <w:rPr>
          <w:rFonts w:eastAsia="Times New Roman"/>
          <w:szCs w:val="24"/>
          <w:lang w:eastAsia="de-DE"/>
        </w:rPr>
        <w:lastRenderedPageBreak/>
        <w:t xml:space="preserve">anderes, und seit langer Zeit schon halte ich, wie der Apostel Paulus, mich nicht dafür, dass ich etwas wüsste ohne allein Jesum Christum, den Gekreuzigten. Die Leute haben mich oft gefragt: „Was ist das Geheimnis Ihres Erfolges?“ Ich antworte immer, dass ich kein anderes Geheimnis habe als dies, dass ich das Evangelium gepredigt habe - nicht über das Evangelium, sondern das Evangelium, das volle, freie, glorreiche Evangelium des lebendigen Christus, welcher die menschgewordene „Gute Botschaft“ ist. Predigen Sie Jesum Christum, Brüder, immer und allenthalben; und jedes Mal, wenn Sie predigen, haben Sie ja viel von Jesu Christo in Ihrer Predigt. Sie erinnern sich der Geschichte von dem alten Pastoren, der eine Predigt von einem jungen Mann hörte, und als dieser ihn fragte, was er davon hielte, etwas mit der Antwort zögerte, aber zuletzt sagte: „Wenn ich es Ihnen sagen muss, ich mochte Ihre Predigt ganz und gar nicht; es war kein Christus darin.“ „Nein,“ erwiderte der junge Mann, „weil ich nicht sah, dass Christus in dem Text war.“ „O,“ sagte der alte Pastor, „aber wissen Sie nicht, dass von jeder kleinen Stadt und jedem Dorf und von jedem winzigen Weiler in England eine Straße ist, die nach London führt? Jedes Mal, wenn ich einen Text nehme, sage ich mir: Es ist eine Straße von hier zu Jesu Christo, und ich will seiner Spur folgen, bis ich zu ihm gelange.“ „Gut,“ sagte der junge Mann, „aber gesetzt, Sie predigen über einen Text, der nichts von Christo sagt?“ „Dann werde ich über Hecken und Gräben gehen, bis ich zu ihm komme.“ So müssen wir es machen, Brüder; wir müssen Christum in all unseren Reden haben, was immer sonst darin oder nicht darin ist. Es sollte in jeder Predigt genug von dem Evangelium sein, um eine Seele zu erretten. Tragen Sie Sorge, dass es so ist, wenn Sie berufen werden, vor Ihrer Majestät der Königin zu predigen, und wenn Sie vor Arbeitsfrauen oder vor Arbeitgebern predigen, tragen Sie stets Sorge, dass das wirkliche Evangelium in jeder Predigt sei. </w:t>
      </w:r>
    </w:p>
    <w:p w14:paraId="0B4EF15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habe von einem jungen Manne gehört, der fragte, als er an einem ihm fremden Orte predigen sollte: „Was für eine Art von Gemeinde ist es? Was glauben die Leute? Was sind ihre dogmatischen Ansichten?“ Ich will Ihnen sagen, wie Sie es vermeiden können, eine solche Frage tun zu müssen; predigen Sie ihnen Jesum Christum, und wenn das nicht zu ihren dogmatischen Ansichten passt, so predigen Sie Jesum Christum den nächsten Sonntag wieder, und tun Sie dasselbe am nächsten Sonntag und am nächsten und am nächsten, und predigen Sie nie irgendetwas anders. Denen, die Jesum Christum nicht mögen, muss er gepredigt werden, bis sie ihn mögen; denn sie sind gerade die, welche ihn am meisten nötig haben. Erinnern Sie sich, dass alle Handelsleute in der Welt sagen, dass sie ihre Güter verkaufen können, wenn Nachfrage danach ist, dass aber unsere Güter die Nachfrage sowohl erzeugen wie befriedigen. Wir predigen Jesum Christum denen, die nach ihm verlangen, und wir predigen ihn auch denen, die nicht nach ihm verlangen, und wir fahren fort Christum zu predigen, bis sie nach ihm verlangen und fühlen, dass sie nicht ohne ihn sein können. </w:t>
      </w:r>
    </w:p>
    <w:p w14:paraId="6E8D2FA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Siebentens, Brüder, ist es meine feste Überzeugung, dass diejenigen Predigten am wahrscheinlichsten Menschen bekehren werden, die sich wirklich an ihr Herz wenden, nicht die, welche über ihre Köpfe hinweg gefeuert werden oder sich an ihren Verstand wenden. Es tut mir leid, zu sagen, dass ich einige Prediger kenne, die nie viel Gutes in der Welt ausrichten werden; es sind gute Männer; sie haben viel Fähigkeit; sie können gut sprechen und sie haben ein gut Teil Scharfsinn; aber doch ist ein sehr trauriger Mangel in ihrer Natur, denn für jeden, der sie kennt, ist es ganz augenscheinlich, dass sie kein Herz haben. Ich kenne ein paar Männer, die so trocken wie Leder sind. Wenn man sie an einer Mauer aufhinge, wie man es mit einem Stück Meergras tut, um zu zeigen, was für Wetter sein wird, so würden sie nicht viel Auskunft geben, denn kaum würde irgendein Wetter Einfluss auf sie haben. </w:t>
      </w:r>
    </w:p>
    <w:p w14:paraId="396926F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Aber ich kenne auch einige Männer, die das gerade Gegenteil von diesen Brüdern sind. Es ist nicht wahrscheinlich, dass sie Seelen gewinnen werden, denn sie sind selber so leichtfertig </w:t>
      </w:r>
      <w:r w:rsidRPr="004930D3">
        <w:rPr>
          <w:rFonts w:eastAsia="Times New Roman"/>
          <w:szCs w:val="24"/>
          <w:lang w:eastAsia="de-DE"/>
        </w:rPr>
        <w:lastRenderedPageBreak/>
        <w:t xml:space="preserve">und frivol und töricht, es ist nichts Ernsthaftes an ihnen, nichts, was zeigt, dass sie es ernst mit dem Leben nehmen. Ich kann keine Spur von einer Seele in ihnen finden; sie sind zu seicht, um eine in sich zu haben, sie könnte nicht leben in dem einen oder zwei Zoll Wasser, und das ist alles, was sie enthalten; sie scheinen ohne Seele gemacht zu sein, so dass sie keinen Nutzen bringen können, wenn sie das Evangelium predigen. Sie müssen Seelen haben, Brüder, wenn Sie Ihrer Brüder Seelen suchen sollen, dessen seien Sie gewiss; gleichwie Sie ein Herz haben müssen, wenn Sie Ihres Bruders Herz erreichen sollen. </w:t>
      </w:r>
    </w:p>
    <w:p w14:paraId="12083509"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Hier ist ein Mann anderer Art einer, der nicht weinen kann über Sünder wozu nützt der im Predigtamt? Er weinte nie in seinem Leben über Menschen, er rang nie mit Gott um sie; er sprach nie mit Jeremia: „Ach, dass ich Wasser genug hätte in meinem Haupt, und meine Augen Tränenquellen wären, dass ich Tag und Nacht beweinen möchte die Erschlagenen meines Volkes!“ Ich kenne einen solchen Bruder. In einer Versammlung von Predigern sagte er, nachdem wir unsere Mängel bekannt hatten, dass er sich unser aller schämte. Nun, ohne Zweifel, wir hätten uns selbst noch mehr schämen sollen, als wir es taten; aber er sagte uns, wenn wir das wirklich gemeint hätten, was wir in unseren Bekenntnissen vor Gott gesagt, so wären wir eine Schande für den Predigerstand; vielleicht waren wir das. Er erzählte uns, dass er nicht so sei; so viel er wüsste, hätte er nie eine Predigt gehalten, ohne zu fühlen, dass es die beste sei, die er zu halten vermöchte, und er wüsste nicht, dass er es hätte besser machen können, als er getan. Er war ein Mann, der immer gerade so und so viele Stunden am Tage studierte, immer genau so und so viele Minuten betete, immer eine bestimmte Zeit gepredigt, in der Tat, er war der regelmäßigste Mann, den ich je gekannt. Als ich ihn so sprechen hörte, fragte ich mich: „Was weist seine Amtsführung auf als Ergebnis dieser vollkommenen Art, alle Dinge zu tun?“ Nun, sie wies durchaus nichts Zufriedenstellendes auf. Er hat große Gaben der Zerstreuung; denn wenn er zu einer vollen Kapelle geht, so leert er sie bald; doch ist er, wie ich glaube, in seiner Art ein guter Mann. Ich könnte wünschen, dass seine Uhr mitunter stillstände oder mitten in der halben Stunde schlüge oder dass ihm irgendetwas Ungewöhnliches begegnete, weil daraus vielleicht etwas Gutes entstehen würde; aber er ist so regelmäßig und ordentlich, dass keine Hoffnung da ist, dass er irgendetwas tun wird; sein Fehler ist der, dass er gar keinen Fehler hat. Sie werden bemerken, Brüder, dass Prediger, die keine Fehler haben, auch keine Vorzüge haben; darum vermeiden Sie diese flache, tote Gleichmäßigkeit und alles andere, was die Leute hindern könnte, bekehrt zu werden. </w:t>
      </w:r>
    </w:p>
    <w:p w14:paraId="5FE75E4E"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komme nun auf das zurück, worüber ich vorhin sprach, dass der Prediger ein Herz besitzen muss. Ich fragte neulich ein junges Mädchen, das in die Gemeinde eintreten wollte: „Haben Sie ein gutes Herz?“ Sie erwiderte: „Ja, Herr.“ Ich entgegnete: „Haben Sie über die Frage nachgedacht? Haben Sie nicht ein schlechtes Herz?“ !O, ja,“ war die Antwort. „Nun,“ fragte ich, „wie stimmen diese beiden Antworten überein?“ „Nun wohl,“ entgegnete das Mädchen, „ich weiß, dass ich ein gutes Herz habe, weil Gott mir ein neues Herz und einen neuen, gewissen Geist gegeben hat, und ich weiß auch, dass ich ein schlechtes Herz habe, denn ich finde, dass es oft gegen das neue ankämpft.“ Sie hatte recht, und ich wollte lieber fühlen, dass ein Prediger zwei Herzen hätte, als dass er gar keines besäße. Es muss Herzensarbeit bei Ihnen sein, Brüder, weit mehr als Kopfarbeit, wenn Sie viele Seelen gewinnen sollen. Achten Sie darauf, dass Sie bei all' Ihren Studien niemals Ihr geistliches Leben vertrocknen lassen. Es ist keine Notwendigkeit dafür da, dass dies geschieht, obwohl bei vielen das Studium diese Wirkung hat. Meine lieben Brüder, die Lehrer werden es mir bezeugen, dass Latein, Griechisch und Hebräisch einen sehr austrocknenden Einfluss ausübt. Der Reim ist wahr </w:t>
      </w:r>
    </w:p>
    <w:p w14:paraId="4A19AD7A"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„Hebräische Wurzeln, wie allbekannt,</w:t>
      </w:r>
      <w:r w:rsidRPr="004930D3">
        <w:rPr>
          <w:rFonts w:eastAsia="Times New Roman"/>
          <w:szCs w:val="24"/>
          <w:lang w:eastAsia="de-DE"/>
        </w:rPr>
        <w:br/>
        <w:t xml:space="preserve">Gedeihen am besten auf dürrem Sand.“ </w:t>
      </w:r>
    </w:p>
    <w:p w14:paraId="562104A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lastRenderedPageBreak/>
        <w:t xml:space="preserve">Es ist ein sehr austrocknender Einfluss in den Klassikern und ebenso in der Mathematik, und Sie können sich in jede Wissenschaft versenken, bis Ihr Herz dahin ist. Lassen Sie das bei keinem von Ihnen der Fall sein, damit die Leute nicht sagen: „Er weiß viel mehr, als da er zuerst unter uns kam, aber er hat nicht so viel geistliches Leben, wie früher.“ Sorgen Sie dafür, dass es nie so ist. Seien Sie nicht zufrieden damit, Ihren Kamin hübsch zu polieren, sondern schüren Sie das Feuer in Ihrem Herzen und lassen Sie Ihre eigene Seele von Liebe zu Jesu entflammt sein, sonst werden Sie wahrscheinlich nicht viel gebraucht werden zum Gewinnen der Seelen anderer. </w:t>
      </w:r>
    </w:p>
    <w:p w14:paraId="4BBD3524" w14:textId="6A1C9ECE"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Zuletzt, Brüder, denke ich, dass diejenigen Predigten, über welche gebetet ist, am wahrscheinlichsten Leute bekehren werden. Ich meine diejenigen Reden, betreffs derer viel wirkliches Gebet emporgestiegen ist, sowohl bei der Vorbereitung wie beim Halten, denn es gibt viel sogenanntes Gebet, das ein bloßes Spielen mit dem Beten ist. Ich fuhr vor einiger Zeit mit einem Manne, der behauptet, wunderbare Kuren zu vollbringen durch die Säure eines gewissen Holzes. Nachdem er mir von seinem wundervollen Heilmittel erzählt hatte, fragte ich ihn: „Was ist darin, dass es solche Kuren bewirkt, wie Sie nach Ihrer Behauptung vollbracht haben?“ „O,“ antwortete er, „es ist die Art der Zubereitung viel mehr, als das Holz selbst; das ist das Geheimnis seiner heilenden Eigenschaften. Ich reibe es lange Zeit so stark ich nur kann, und ich habe so viel Lebenselektrizität in mir, dass ich mein eigenes Leben dahinein bringe.“ Nun, er war bloß ein Quacksalber, doch können wir selbst von ihm etwas lernen, denn die rechte Art, Predigten zu machen, ist die Lebenselektrizität in sie hinein zu legen, indem wir unser eigenes Leben und das Leben Gottes selbst durch ernstliches Gebet in sie hineinbringen. Der Unterschied zwischen einer Predigt, über die gebetet ist, und einer, die von einem gebetslosen Mann vorbereitet und gehalten wird, ist wie der Unterschied, den Mr. Ferguson</w:t>
      </w:r>
      <w:r>
        <w:rPr>
          <w:rStyle w:val="Funotenzeichen"/>
          <w:rFonts w:eastAsia="Times New Roman"/>
          <w:szCs w:val="24"/>
          <w:lang w:eastAsia="de-DE"/>
        </w:rPr>
        <w:footnoteReference w:id="9"/>
      </w:r>
      <w:r w:rsidRPr="004930D3">
        <w:rPr>
          <w:rFonts w:eastAsia="Times New Roman"/>
          <w:szCs w:val="24"/>
          <w:lang w:eastAsia="de-DE"/>
        </w:rPr>
        <w:t xml:space="preserve"> in seinem Gebet andeutete, als er von dem Hohenpriester vor und nach seiner Salbung sprach. Sie müssen Ihre Predigten salben, Brüder, und Sie können das nur tun durch viel Gemeinschaft mit Gott. Möge der Heilige Geist jeden von Ihnen salben und Sie reichlich segnen im Gewinnen der Seelen um unseres Herrn Jesu Christi willen. Amen. </w:t>
      </w:r>
    </w:p>
    <w:p w14:paraId="0D10DADB" w14:textId="60525D3E" w:rsidR="004930D3" w:rsidRDefault="004930D3">
      <w:pPr>
        <w:spacing w:after="0" w:line="240" w:lineRule="auto"/>
        <w:rPr>
          <w:lang w:eastAsia="de-DE"/>
        </w:rPr>
      </w:pPr>
      <w:r>
        <w:rPr>
          <w:lang w:eastAsia="de-DE"/>
        </w:rPr>
        <w:br w:type="page"/>
      </w:r>
    </w:p>
    <w:p w14:paraId="1A3D35C1" w14:textId="77777777" w:rsidR="004930D3" w:rsidRDefault="004930D3" w:rsidP="004930D3">
      <w:pPr>
        <w:pStyle w:val="berschrift1"/>
        <w:rPr>
          <w:sz w:val="48"/>
        </w:rPr>
      </w:pPr>
      <w:r>
        <w:lastRenderedPageBreak/>
        <w:t>Hindernisse beim Gewinnen der Seelen.</w:t>
      </w:r>
    </w:p>
    <w:p w14:paraId="376FA68A"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habe mit Ihnen, Brüder, zu verschiedenen Malen über das Seelen-Gewinnen, dieses königliche Geschäft, gesprochen. Mögen Sie alle in diesem Sinne gewaltige Jäger vor dem Herrn werden und viele Sünder zum Heiland bringen! Ich wünsche diesmal einige Worte zu sagen über </w:t>
      </w:r>
    </w:p>
    <w:p w14:paraId="5154C25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Hindernisse, welche uns im Wege liegen, wenn wir Seelen für Christum zu gewinnen suchen. </w:t>
      </w:r>
    </w:p>
    <w:p w14:paraId="3BB0650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sind deren sehr viele, und ich kann nicht versuchen, eine vollständige Liste davon zu geben; aber das erste und eins der schwersten ist ohne Zweifel die Gleichgültigkeit und Schläfrigkeit der Sünder. Alle Menschen sind nicht in demselben Grade gleichgültig; es gibt in der Tat einige, welche eine Art von religiösem Instinkt zu haben scheinen, der sie zum Guten geneigt macht, lange ehe sie wirkliche Liebe für geistliche Dinge haben. Aber es gibt Distrikte, besonders ländliche Distrikte, wo Gleichgültigkeit vorherrschend ist; und derselbe Stand der Sachen findet sich in verschiedenen Teilen Londons. Es ist nicht Unglaube, die Leute kümmern sich nicht genug um Religion, um sich ihr auch nur zu widersetzen. Es ist ihnen einerlei, was Sie predigen oder wo Sie predigen, denn sie haben durchaus gar kein Interesse an der Sache. Sie haben keinen Gedanken an Gott; sie kümmern sich nicht um ihn oder seinen Dienst, sie gebrauchen seinen Namen nur in profaner Weise. Ich habe oft bemerkt, dass ein Ort, wo der Geschäftsbetrieb gering ist, ein schlechtes Feld für religiöse Arbeit ist. Unter den Negern in Jamaika war immer wenig Gedeihen in ihren Kirchen, wenn sie nicht viel Arbeit hatten. Ich könnte Distrikte nennen, nicht weit von hier, wo das Geschäft flau ist, und Sie werden finden, dass dort sehr wenig Gutes in religiöser Beziehung ausgerichtet wird. Das ganze Themsetal entlang sind Orte, wo ein Mann sein Herz auspredigen und sich zu Tode arbeiten könnte, aber wenig oder nichts Gutes wird in diesen Gegenden ausgerichtet, gerade so wie sich kein tätiges Geschäftsleben dort findet. </w:t>
      </w:r>
    </w:p>
    <w:p w14:paraId="79200305" w14:textId="047DDCA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Nun, wenn Sie, wie es wohl sein mag, Gleichgültigkeit antreffen an dem Ort, wohin Sie, mein lieber Bruder, als Prediger gehen - Gleichgültigkeit, von der Ihre eigenen Gemeindeglieder berührt sind und von der selbst Ihre Diakonen</w:t>
      </w:r>
      <w:r>
        <w:rPr>
          <w:rStyle w:val="Funotenzeichen"/>
          <w:rFonts w:eastAsia="Times New Roman"/>
          <w:szCs w:val="24"/>
          <w:lang w:eastAsia="de-DE"/>
        </w:rPr>
        <w:footnoteReference w:id="10"/>
      </w:r>
      <w:r w:rsidRPr="004930D3">
        <w:rPr>
          <w:rFonts w:eastAsia="Times New Roman"/>
          <w:szCs w:val="24"/>
          <w:lang w:eastAsia="de-DE"/>
        </w:rPr>
        <w:t xml:space="preserve"> einen Anflug haben - was sollen Sie dann tun? Nun, Ihre einzige Hoffnung, dieselbe zu überwinden, liegt darin, dass Sie selbst doppelt eifrig werden. Halten Sie Ihren eigenen Eifer ganz lebendig, lassen Sie ihn sogar heftig, brennend, flammend, ganz verzehrend werden. Bringen Sie die Leute irgendwie in Bewegung, und wenn all' Ihr Eifer vergeblich scheint, so glühen und brennen Sie dennoch, und wenn das keine Wirkung auf Ihre Hörer hat, so gehen Sie anderswo hin, wie der Herr Sie lenken mag. Diese Gleichgültigkeit oder Schläfrigkeit, in die einige Menschen ganz versunken sind, kann sehr leicht einen schlimmen Einfluss auf unser Predigen haben; aber wir müssen dagegen streiten und kämpfen und versuchen, uns sowohl wie unsere Hörer aufzuwecken. Ich wollte viel lieber, dass jemand ein ernster, eifriger Gegner des Evangeliums wäre, als sorglos und gleichgültig. Sie können nicht viel mit einem Menschen tun, wenn er nicht über Religion sprechen will oder nicht kommen will und hören, was Sie über göttliche Dinge zu sagen haben. Er mag ebenso wohl ein geradezu Ungläubiger sein, ein wahrer Leviathan, bedeckt mit Schuppen der Lästerung, als ein bloßer Erdwurm, der sich stets aus Ihrem Bereich herauswindet. </w:t>
      </w:r>
    </w:p>
    <w:p w14:paraId="5C20DC5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anderes, sehr großes Hindernis beim Seelengewinnen ist Unglaube. Sie wissen, dass von dem Herrn Jesu geschrieben steht, als er in seinem Vaterlande“ war: „Er tat daselbst nicht </w:t>
      </w:r>
      <w:r w:rsidRPr="004930D3">
        <w:rPr>
          <w:rFonts w:eastAsia="Times New Roman"/>
          <w:szCs w:val="24"/>
          <w:lang w:eastAsia="de-DE"/>
        </w:rPr>
        <w:lastRenderedPageBreak/>
        <w:t xml:space="preserve">viele Zeichen, um ihres Unglaubens willen“. Dieses Übel findet sich in allen unwiedergeborenen Herzen, indes bei einigen Menschen nimmt es eine sehr ausgesprochene Form an. Sie denken über Religion nach, aber sie glauben nicht an die Wahrheit Gottes, die wir ihnen predigen. Ihre eigene Meinung ist für sie von mehr Gewicht, mehr des Glaubens würdig, als die von Gott eingegebenen Lehren; sie wollen nichts annehmen, das in der Schrift geoffenbart ist. Diese Leute sind sehr schwer zu beeinflussen; aber ich möchte Sie davor warnen, mit ihren eigenen Waffen wider sie zu kämpfen. Ich glaube nicht, dass Ungläubige je durch Argumente gewonnen werden, oder wenn das, so geschieht es sehr selten. Das Argument, das die Menschen von der Wirklichkeit der Religion überzeugt, ist das, welches sie aus der Heiligkeit und dem Eifer der Nachfolger Christi entnehmen. In der Regel verbarrikadieren sie sich gegen die Angriffe der Vernunft, und wenn wir unsere Kanzel dazu hergeben, mit ihnen zu argumentieren, werden wir oft mehr Schaden als Gutes tun. Aller Wahrscheinlichkeit nach wird nur ein sehr kleiner Teil unserer Hörer verstehen, wovon wir reden; und während wir versuchen, jenen zu nützen, werden wir wahrscheinlich den Unglauben andere lehren, welche nichts von solchen Dingen wissen und zu denen die erste Kenntnis, die sie je von gewissen Ketzereien empfangen, von unsern Lippen kommt. Möglicherweise ist unsere Widerlegung des Irrtums nicht vollkommen gewesen, und manches junge Gemüt mag einen Anflug von Unglauben erhalten durch unsern Versuch, uns mit demselben auseinander zu setzen. Ich glaube, dass Sie den Unglauben eher durch Ihren Glauben, als durch Ihre Vernunft in Verwirrung bringen werden; durch Ihren Glauben und dadurch, dass Sie Ihrer Überzeugung gemäß handeln, werden Sie mehr Gutes tun, als durch irgendein Argument, wie stark es auch sein mag. Ich kenne einen Freund, der gewöhnlich jeden Sabbat kommt, mich zu hören. „Was denken Sie?“ sagte er eines Tages zu mir, „Sie sind für mich das einzige Verbindungsglied mit besseren Dingen; aber Sie sind ein furchtbarer Mann nach meiner Meinung, denn Sie haben nicht das geringste Mitgefühl mit mir“. Ich erwiderte: „Nein, das habe ich nicht; oder vielmehr, ich habe nicht das geringste Mitgefühl mit Ihrem Unglauben.“ „Das macht, dass ich an Ihnen hänge, denn ich fürchte, ich werde immer bleiben, wie ich bin; aber wenn ich Ihren ruhigen Glauben sehe und bemerke, wie Gott Sie in der Ausübung desselben segnet, und weiß, was Sie durch die Macht dieses Glaubens vollbringen, so sage ich zu mir selbst: du bist ein Narr.“ Ich antwortete ihm: „Sie haben ganz recht mit diesem Urteil; und je eher Sie zu meiner Denkweise kommen, desto besser, denn niemand kann ein größerer Narr sein, als der Mann, der nicht an Gott glaubt.“ Eines Tages erwarte ich, ihn bekehrt zu sehen; es ist ein beständiger Kampf zwischen uns, aber ich beantworte nie eines seiner Argumente. Einmal sagte ich zu ihm: „Wenn Sie glauben, dass ich ein Lügner bin, so steht es Ihnen frei, das zu denken; aber ich zeuge von dem, was ich weiß, und verkünde, was ich gesehen und geschmeckt und betastet und gefühlt habe und Sie sollten meinem Zeugnis glauben, denn ich kann unmöglich einen Zweck dabei haben, Sie zu täuschen.“ Dieser Mann hätte mich längst überwunden, wenn ich mit den Papierkügelchen der Vernunft auf ihn gefeuert hätte. So rate ich Ihnen, den Unglauben mit dem Glauben zu bekämpfen, die Lüge mit der Wahrheit und nie vom Evangelium etwas abzuschneiden und abzuschälen, um zu versuchen, es den Torheiten und Einfällen der Menschen anzupassen. </w:t>
      </w:r>
    </w:p>
    <w:p w14:paraId="73B1C37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drittes Hindernis, was dem Gewinnen der Seelen im Wege steht, ist jenes verhängnisvolle Aufschieben, das sich so häufig bei den Menschen findet. Ich weiß nicht, ob dieses Übel im Ganzen nicht noch verbreiteter und schädlicher ist, als die Gleichgültigkeit und Schläfrigkeit und der Unglaube, wovon ich gesprochen habe. Mancher Mann sagt zu uns, was Felix zum Paulus sagte: „Gehe hin auf diesmal; wenn ich gelegene Zeit habe, will ich dich her lassen rufen.“ Ein solches Individuum gelangt in das Grenzland, es scheint nur noch ein paar Schritte von Immanuels Land entfernt, und doch pariert es alle Stöße, die wir auf sein Herz richten und vertröstet uns mit den Worten: „Ja, ich will über die Sache nachdenken, es soll nicht lange dauern, bis ich mich entscheide.“ Nichts ist besser, als die Menschen zu einem raschen </w:t>
      </w:r>
      <w:r w:rsidRPr="004930D3">
        <w:rPr>
          <w:rFonts w:eastAsia="Times New Roman"/>
          <w:szCs w:val="24"/>
          <w:lang w:eastAsia="de-DE"/>
        </w:rPr>
        <w:lastRenderedPageBreak/>
        <w:t xml:space="preserve">Entschluss zu drängen und sie dahin zu bringen, sofort diese überaus wichtige Frage zu entscheiden. Machen Sie sich nichts daraus, wenn die Leute Ihre Lehre tadeln; es ist immer recht, zu predigen, was Gott sagt, und sein Wort lautet: „Seht, jetzt ist die angenehme Zeit, jetzt ist der Tag des Heils.“ </w:t>
      </w:r>
    </w:p>
    <w:p w14:paraId="05A42EC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Dies führt mich dahin, ein anderes Hindernis zu nennen, welches dieselbe Sache in anderer Form ist, nämlich fleischliche Sicherheit. Viele Leute bilden sich ein, dass es ganz gut mit ihnen stehe; sie haben nicht ordentlich den Grund geprüft, auf dem sie bauen, um zu sehen, ob er fest und sicher sei; aber sie nehmen an, dass alles gut sei. Wenn sie keine guten Christen sind, so können sie wenigstens sagen, dass sie etwas besser sind als einige, die Christen sind oder sich so nennen; und wenn ihnen irgendetwas mangelt, so können sie jederzeit die letzte Hand anlegen und sich bereit machen, vor Gott zu treten. So haben sie keine Furcht; oder wenn sie einige empfinden, leben sie doch nicht in beständigem Grauen vor jenem ,ewigen Verderben von dem Angesicht des Herrn und von seiner herrlichen Macht“, welches sicherlich ihr Teil sein wird, falls sie nicht Buße tun und an den Herrn Jesum Christum glauben. Gegen diese Leute sollten wir Tag und Nacht donnern. Lassen Sie uns es ihnen deutlich verkünden, dass der ungläubige Sünder schon gerichtet ist, und dass er sicherlich auf ewig verloren sein wird, wenn er nicht auf Christum vertraut. Wir sollten so predigen, dass jeder Sünder auf seinem Sitze erzitterte; und wenn er nicht zum Heiland kommen will, so sollte ihm das Leben wenigstens schwer gemacht werden, so lange er sich fern von ihm hält. Mir ist bange, dass wir zuweilen sanft predigen, zu beruhigend und angenehm, und dass wir den Menschen ihre wirkliche Gefahr nicht vorstellen, wie wir es sollten. Wenn wir in dieser Beziehung es scheuen, den ganzen Rat Gottes zu verkündigen, so wird zum wenigsten ein Teil der Verantwortlichkeit für ihr Verderben vor unserer Tür liegen. </w:t>
      </w:r>
    </w:p>
    <w:p w14:paraId="06A3690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anderes Hindernis ist die Verzweiflung. Das Pendel schwingt erst nach der einen Seite und dann nach der andern; und der Mann, der gestern keine Furcht hatte, hat heute keine Hoffnung. Es gibt Tausende, die das Evangelium gehört haben und doch gewissermaßen daran verzweifeln, dass die Macht desselben sich jemals an ihnen erweisen werde. Vielleicht sind sie aufgewachsen unter Leuten, welche sie lehrten, dass die Errettung ein Werk Gottes sei, ganz und gar abgesehen von dem Sünder; und darum meinen sie, wenn sie errettet werden sollen, so werden sie errettet werden. Sie wissen, dass diese Lehre eine große Wahrheit enthält und doch ist sie, wenn sie allein, ohne Einschränkung bleibt, eine entsetzliche Falschheit. Es ist Fatalismus, nicht Vorherbestimmung, was die Menschen reden lässt, als wenn durchaus nichts für sie zu tun wäre oder als wenn es nichts gäbe, das sie tun könnten. Es ist keine Wahrscheinlichkeit da, dass jemand errettet wird, so lange er als seine einzige Hoffnung angibt: „Wenn das Heil für mich ist, so wird es seiner Zeit mir zu teil werden.“ Sie mögen Leute treffen, die so reden, und wenn Sie alles gesagt haben, was Sie können, so werden sie wie in Stahl gepanzert bleiben, ohne ein Gefühl der Verantwortlichkeit, weil keine Hoffnung in ihrer Seele erweckt ist. </w:t>
      </w:r>
    </w:p>
    <w:p w14:paraId="4600F82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O, wenn sie nur hoffen wollten, dass sie Barmherzigkeit erlangen könnten, falls sie darum bäten, und so dahin geleitet würden, ihre schuldigen Seelen auf Christum zu werfen, was für ein Segen würde das sein! Lassen Sie uns volle und freie Errettung für alle, die auf Jesum vertrauen, predigen, damit wir, wo möglich, diese Leute erreichen. Einige, welche still verzweifeln, möchten sich ein Herz fassen und hoffen und es wagen, zu Christo zu kommen. </w:t>
      </w:r>
    </w:p>
    <w:p w14:paraId="2E3BC18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Ohne Zweifel ist ein großes Hindernis für das Seelengewinnen die Liebe zur Sünde. „Die Sünde ruhet vor der Tür.“ Es gibt viele Menschen, die niemals errettet werden um irgendeiner geheimen Luft willen; es mag sein, dass sie in Hurerei leben. Ich erinnere mich sehr wohl eines Mannes, von dem ich dachte, dass er zu Christo kommen würde. Er kannte die Macht des </w:t>
      </w:r>
      <w:r w:rsidRPr="004930D3">
        <w:rPr>
          <w:rFonts w:eastAsia="Times New Roman"/>
          <w:szCs w:val="24"/>
          <w:lang w:eastAsia="de-DE"/>
        </w:rPr>
        <w:lastRenderedPageBreak/>
        <w:t xml:space="preserve">Evangeliums und die Predigt des Wortes schien Eindruck auf ihn zu machen; aber ich fand heraus, dass er mit einem Weibe zu tun hatte, das nicht seine Frau war, und dass er in Sünden lebte, während er behauptete, den Heiland zu suchen. Als ich das hörte, konnte ich leicht verstehen, wie es kam, dass er keinen Frieden finden konnte; was für Rührung des Herzens er auch fühlen mochte, da war immer dies Weib, das ihn in der Knechtschaft der Sünde hielt. </w:t>
      </w:r>
    </w:p>
    <w:p w14:paraId="457B88E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gibt einige Menschen, die sich im Geschäfte unehrlicher Handlungen schuldig machen; wir werden sie nicht errettet sehen, so lange sie fortfahren, so zu handeln. Wenn sie nicht diese Kunstgriffe aufgeben wollen, so können sie nicht errettet werden. Es gibt andere, welche bis zum Übermaß trinken. Sie wissen, dass Trinker oft sehr leicht unter unserer Predigt bewegt werden; sie haben ein wässeriges Auge, ihr Trinken hat sie schwachköpfig gemacht, und sie haben eine benebelte Art von Erregbarkeit des Gefühls; aber so lang ein Mensch an „der Teufel Kelch“ hängt, ist es nicht wahrscheinlich, dass er zu Christo kommt. Bei andern ist es eine geheime Sünde oder eine verborgene Lust, in der die große Schwierigkeit besteht. Der eine sagt, dass er nicht umhin könne, in Leidenschaft zu geraten, der andere erklärt, dass er‘s nicht aufgeben könne, sich zu betrinken, und der dritte klagt, dass er nicht Frieden finden könne, während die Wurzel des Unheils die Hure ist, die in seinem Wege steht. In all diesen Fällen haben wir nur mit der Predigt der Wahrheit fortzufahren, und Gott wird uns helfen, den Pfeil auf die Fugen in dem Panzer des Sünders abzudrücken. </w:t>
      </w:r>
    </w:p>
    <w:p w14:paraId="2F40806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anderes Hindernis wird uns in den Weg gelegt durch die Selbstgerechtigkeit der Menschen. Sie haben keine der von mir erwähnten Sünden begangen, sie haben alle Gebote von Jugend auf gehalten; was fehlt ihnen noch? Es ist kein Raum. für Christum in einem vollen Herzen; und wenn ein Mensch von Kopf bis zu Fuß in seine eigene Gerechtigkeit gekleidet ist, so bedarf er der Gerechtigkeit Christi nicht; wenigstens ist er sich dieses Bedürfnisses nicht bewusst, und wenn das Evangelium ihn nicht davon überzeugt, so muss Moses mit dem Gesetz kommen und ihm seinen wahren Zustand zeigen. Das ist die wirkliche Schwierigkeit in vielen, vielen Fällen; der Mensch kommt nicht zu Christo, weil er sich nicht bewusst ist, verloren zu sein, er bittet nicht, aufgerichtet zu werden, weil er nicht weiß, dass er ein gefallenes Geschöpf ist, er fühlt nicht, dass er die göttliche Barmherzigkeit oder Vergebung nötig hat, und darum sucht er sie nicht. </w:t>
      </w:r>
    </w:p>
    <w:p w14:paraId="588AD1D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Noch eins, es gibt manche, bei denen alles, was wir sagen, keine Wirkung hat wegen ihrer gänzlichen Weltlichkeit. Diese Weltlichkeit nimmt zwei Formen an; bei den Armen ist sie das Resultat drückender Armut. Wenn ein Mensch kaum genug Brot zu essen hat und kaum weiß, woher er Kleider zum Anziehen bekommen soll, wenn er zu Hause die Schreie seiner kleinen Kinder hört und in das Gesicht seiner überarbeiteten Frau blickt, so müssen wir sehr wundervoll predigen, wenn wir seine Aufmerksamkeit fesseln und bewirken wollen, dass er an die künftige Welt denkt. „Was werden wir essen? Was werden wir trinken? Womit werden wir uns kleiden?“ Das sind Fragen, welche die Armen sehr schwer drücken. Für einen Hungrigen ist Christus sehr liebenswert, wenn er ein Brot in der Hand hat. Unser Herr erschien so, als er das Brot und die Fische für die Menge brach, denn selbst er verschmähte es nicht, die Hungrigen zu speisen; und wenn wir dem Mangel der Verlassenen abhelfen können, so mögen wir etwas tun, was notwendig für sie ist und was sie fähig macht, mit Nutzen das Evangelium von Christo zu hören. Die andere Art der Weltlichkeit rührt davon her, dass man zu viel von dieser Welt oder wenigstens zu viel aus dieser Welt macht. Der wohlhabende Mann muss fashionabel sein, seine Töchter müssen sich in der schönsten Art kleiden, seine Söhne müssen tanzen lernen usw. Diese Art Weltlichkeit ist der große Fluch für unsere Dissidentengemeinden gewesen. </w:t>
      </w:r>
    </w:p>
    <w:p w14:paraId="60A24BC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lastRenderedPageBreak/>
        <w:t xml:space="preserve">Dann gibt es eine andere Art; ein Mann, der vom Morgen bis Abend sich in seinem Laden abmüht; sein einziges Geschäft scheint zu sein, die Fensterladen zu schließen und sie wieder aufzumachen; er steht früh auf und sitzt spät auf und isst das Brot der Sorge, um Geld zu machen. Was können wir für diese Habgierigen tun? Wie können wir je hoffen, die Herzen dieser Menschen zu rühren, deren einziges Ziel ist, reich zu werden, dieser Leute, welche die Pfennige und Zwanzigpfennigstücke zusammenscharren? Sparsamkeit ist gut, aber es gibt eine Sparsamkeit, die zur Kargheit wird, und diese Kargheit wird die Gewohnheit solcher filzigen Leute. Einige gehen sogar zum Gottesdienst, weil es etwas Schickliches und Anständiges ist, und sie hoffen, auf diese Weise Kunden zu bekommen. Judas blieb unbekehrt, sogar in der Gesellschaft des Herrn Jesu Christi, und wir haben noch einige Leute unter uns, in deren Ohren die dreißig Silberlinge so laut klingen, dass sie den Klang des Evangeliums nicht hören können. </w:t>
      </w:r>
    </w:p>
    <w:p w14:paraId="4D41DD1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kann noch ein Hindernis erwähnen, das ist dasjenige, was sich bei einigen Menschen findet durch ihre Gewohnheiten, ihre Erholungsorte und Gesellschaft. Wie können wir erwarten, dass ein Arbeiter nach Hause geht und den ganzen Abend in dem einen Zimmer sitzt, in dem er wohnt und schläft? Vielleicht sind da zwei oder drei schreiende Kinder und Wäsche, die getrocknet wird und allerlei Dinge, die ungemütlich sind. Der Mann kommt heim, sein Weib schilt, seine Kinder schreien und die Wäsche ist zum Trocknen aufgehängt; was würden Sie tun, wenn Sie an seiner Stelle wären? Gesetzt, Sie wären keine christlichen Männer, würden Sie nicht da- oder dorthin gehen? Sie können nicht in den Straßen umher wandern und Sie wissen, dass ein gemütliches Zimmer im Wirtshaus ist mit hellem Gaslicht, oder da ist der Branntweinpalast an der Straßenecke, wo alles glänzend und heiter ist und eine Menge lustiger Gefährten. Nun wohl, Sie können nicht hoffen, das Werkzeug zur Errettung der Leute zu sein, so lange sie solche Orte besuchen und mit solcher Gesellschaft verkehren, wie sie dort gefunden wird. Aller Nutzen, den sie von den Gesängen hatten, die sie am Sabbat hörten, wird hinweggetrieben, wenn sie die komischen Lieder in der Trinkstube hören und alle Erinnerung an die Gottesdienste im Heiligtum wird ausgelöscht durch die sehr zweideutigen Geschichten, welche in der Bierstube erzählt werden. Daher ist es ein sehr Gutes, einen Ort zu haben, wohin Arbeiter gehen und in Ruhe da sitzen können, oder eine Mäßigkeitsversammlung zu haben, eine Versammlung, wo nicht lauter Singen, lauter Predigen oder Beten sein mag, wo aber etwas von all diesen Dingen sich findet. Hier wird der Mann in Stand gesetzt, aus seinen früheren Gewohnheiten herauszukommen, die ihn fest zu halten schienen und allmählig geht er überhaupt nicht mehr ins Wirtshaus, sondern hat zwei Stuben oder vielleicht ein kleines Häuschen, so dass seine Frau die Wäsche im Hofe trocknen kann, und er findet nun, dass das Baby nicht mehr so viel schreit, wahrscheinlich, weil die Mutter ihm mehr geben kann; und alles geht jetzt besser und freundlicher, seitdem der Mann seine früheren Erholungsstätten aufgegeben hat. Ich denke, ein christlicher Prediger ist ganz gerechtfertigt, wenn er alle rechten und gesetzmäßigen Mittel braucht, die Leute von ihren schlechten Genossen abzuziehen, und es mag zuweilen gut sein, etwas zu tun, was ungewöhnlich scheint, wenn wir dadurch nur die Menschen für den Herrn Jesum Christum gewinnen können. Das muss unser einziges Ziel sein bei allem, was wir tun, und was für Hindernisse auch in unserem Pfade liegen, wir müssen den Beistand des Heiligen Geistes suchen, sie zu entfernen, damit Seelen errettet werden und Gott verherrlicht wird. </w:t>
      </w:r>
    </w:p>
    <w:p w14:paraId="52CFFAB3" w14:textId="120721A9" w:rsidR="004930D3" w:rsidRDefault="004930D3">
      <w:pPr>
        <w:spacing w:after="0" w:line="240" w:lineRule="auto"/>
        <w:rPr>
          <w:lang w:eastAsia="de-DE"/>
        </w:rPr>
      </w:pPr>
      <w:r>
        <w:rPr>
          <w:lang w:eastAsia="de-DE"/>
        </w:rPr>
        <w:br w:type="page"/>
      </w:r>
    </w:p>
    <w:p w14:paraId="63400B87" w14:textId="77777777" w:rsidR="004930D3" w:rsidRDefault="004930D3" w:rsidP="004930D3">
      <w:pPr>
        <w:pStyle w:val="berschrift1"/>
        <w:rPr>
          <w:sz w:val="48"/>
        </w:rPr>
      </w:pPr>
      <w:r>
        <w:lastRenderedPageBreak/>
        <w:t>Wie unsere Gemeindeglieder dahin zu bringen sind, dass sie Seelen gewinnen.</w:t>
      </w:r>
    </w:p>
    <w:p w14:paraId="0933824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Verschiedene Male habe ich zu Ihnen, Brüder, gesprochen über das große Werk unseres Lebens, das Gewinnen der Seelen. Ich habe gesucht, Ihnen mancherlei Wege zu zeigen, auf denen wir Seelen gewinnen können; das, was sowohl in Bezug auf Gott, als auf Menschen, erforderlich ist, wenn Sie als Werkzeuge dazu gebraucht werden wollen; die Art von Predigten, die am wahrscheinlichsten dazu dienen werden und auch die Hindernisse, die dabei im Wege liegen. Nun möchte ich heute Nachmittag mit Ihnen über einen andern Teil der Sache reden; das ist: </w:t>
      </w:r>
    </w:p>
    <w:p w14:paraId="181A408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Wie können wir unsere Gemeindeglieder dahin bringen, Seelengewinner zu werden? </w:t>
      </w:r>
    </w:p>
    <w:p w14:paraId="422A473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Sie alle streben danach, jeder von ihnen zu seiner Zeit, Pastoren an Gemeinden zu werden, wenn nicht der Herr Sie zu Evangelisten oder zu Missionaren für die Heiden berufen sollte. Nun, Sie beginnen zuerst als einzelne Sämänner des guten Samens, Sie gehen hin und streuen aus Ihrem Korbe Ihre Handvoll aus. Sie streben indes, geistliche Landwirte zu werden und eine Anzahl Äcker zu haben, die Sie nicht ganz allein selbst besäen, sondern Sie wünschen Diener, die Ihnen bei der Arbeit helfen. Dann werden Sie zu dem einen sagen: „Gehe hin,“ und er wird gehen; oder „Komm her,“ und er wird sogleich kommen; Sie werden suchen, dieselben in die Kunst und das Geheimnis des Samen-Säens einzuführen, so dass Sie nach einer Weile eine Zahl Helfer um sich haben, die dieses gute Werk tun, und Sie deshalb viel mehr Land für den großen Herrn bearbeiten können. Einige von uns sind durch Gottes Gnade so reich gesegnet, dass wir eine große Anzahl von Solchen um uns her haben, zu deren geistlicher Lebendigmachung wir das Werkzeug gewesen sind, die unter unserer Predigt erweckt, durch uns unterwiesen und gestärkt worden sind, und die alle im Dienste Gottes arbeiten. </w:t>
      </w:r>
    </w:p>
    <w:p w14:paraId="6AFC0B4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möchte Sie davor warnen, dies alles gleich am Anfang zu erwarten, denn es ist das Werk der Zeit. Hoffen Sie nicht im ersten Jahre Ihres Pastorats das Resultat, welches der Lohn für zwanzig Jahr lang fortgesetzte schwere Arbeit an einem und demselben Orte ist. Junge Männer machen zuweilen ein sehr großes Versehen in der Art, wie sie zu denen sprechen, die sie vor sechs Wochen zum ersten Mal sahen. Sie können nicht mit der Autorität eines Mannes sprechen, der wie ein Vater unter den Seinen ist, da er zwanzig oder dreißig Jahre mit ihnen gelebt hat; oder wenn sie es tun, ist es eine Art törichter Affektation von ihnen, und es ist ebenso töricht, zu erwarten, dass die Gemeindeglieder sofort dieselben sein sollen, die sie sein können, nachdem sie ein viertel Jahrhundert lang von einem gottesfürchtigen Pastoren herangebildet sind. Es ist wahr, dass Sie in eine Gemeinde kommen können, wo ein anderer viele Jahre treu gearbeitet und lange den guten Samen gesät hat, wo Sie Ihre Arbeitssphäre in einem sehr gesegneten und blühenden Zustand finden, und glücklich werden Sie sein, wenn Sie so in eines guten Mannes Fußstapfen treten und den Pfad verfolgen können, den er gegangen ist. Es ist immer ein gutes Zeichen, wenn die Pferde nicht wissen, dass sie einen neuen Fuhrmann haben; und Sie, mein Bruder, unerfahren, wie Sie sind, werden ein sehr glücklicher Mann sein, wenn dies Ihr Los sein sollte; aber die Wahrscheinlichkeit ist dafür, dass Sie an einen Platz gehen werden, der beinahe verfallen ist, möglicherweise zu einem, der ganz vernachlässigt worden ist. </w:t>
      </w:r>
    </w:p>
    <w:p w14:paraId="624AC43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Vielleicht werden Sie suchen, den ersten Gemeindevorsteher zu bewegen, Ihren Eifer nachzuahmen. Sie sind in Weißglühhitze, und wenn Sie ihn kalt wie Stahl finden, so werden Sie wie ein Stück heißes Eisen sein, das in einen Eimer kalten Wassers getaucht wird. Er mag Ihnen sagen, dass er sich anderer erinnere, die zuerst ebenso heiß gewesen wie Sie, aber dass sie </w:t>
      </w:r>
      <w:r w:rsidRPr="004930D3">
        <w:rPr>
          <w:rFonts w:eastAsia="Times New Roman"/>
          <w:szCs w:val="24"/>
          <w:lang w:eastAsia="de-DE"/>
        </w:rPr>
        <w:lastRenderedPageBreak/>
        <w:t xml:space="preserve">bald abgekühlt wären und dass er sich nicht wundern würde, wenn bei Ihnen das Gleiche stattfände. Er ist ein sehr guter Mann, aber er ist alt und Sie sind jung, und wir können nicht junge Köpfe auf alte Schultern setzen, selbst wenn wir es versuchen wollten. Vielleicht werden Sie dann beschließen, es mit einigen der jungen Leute zu versuchen; möglicherweise können Sie besser mit denen fortkommen; aber diese verstehen Sie nicht, sind zurückhaltend und träge und gehen bald wieder davon. Sie müssen nicht erstaunen, wenn Sie diese Erfahrung machen. Sehr wahrscheinlich werden Sie fast alle Arbeit zu tun haben; jedenfalls erwarten Sie das, dann werden Sie nicht enttäuscht sein, wenn es sich so herausstellt. Es mag anders kommen; aber es wird weise sein, wenn Sie in das Predigtamt eintreten in der Erwartung, bei dem Werk des Seelen-Gewinnens keinen sehr großen Beistand von Ihren Gemeindegliedern zu finden. Sehen Sie voraus, dass Sie es selbst zu tun haben werden und allein zu tun; beginnen Sie es allein zu tun, säen Sie den Samen, gehen Sie das Feld auf und ab und blicken Sie hinauf zu dem Herrn der Ernte, dass er Ihre Arbeit segnen möge und blicken Sie auch vorwärts in die Zeit, in der Sie durch Ihre Bemühungen, unter dem göttlichen Segen, statt eines Stück Landes, das anscheinend mit Nesseln bedeckt oder voll Steine oder Unkraut oder Dornen oder zum Teil festgetreten ist, ein wohl angebautes Landgut haben werden, in dem Sie den Samen auf das Vorteilhafteste säen können und wo Sie eine kleine Schar Mitarbeiter besitzen, die Ihnen im Dienste Gottes helfen. Doch all' dieses ist ein Werk der Zeit. </w:t>
      </w:r>
    </w:p>
    <w:p w14:paraId="69566F2F"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würde mit Bestimmtheit zu Ihnen sagen, erwarten Sie dies alles wenigstens nicht eher als mehrere Monate nach Ihrem Antritt. Erweckungen, wenn sie echt sind, kommen nicht immer in dem Augenblick, wo wir danach pfeifen. Versuchen Sie es, dem Winde zu pfeifen und sehen Sie zu, ob er kommt. Der starke Regen ward gegeben als Erhörung der Gebete Elias; aber nicht einmal ihm gleich auf sein erstes Gebet, und wir müssen wieder und wieder und wieder beten, endlich wird die Wolke erscheinen und die Regenschauer aus der Wolke. Warten Sie eine Weile, arbeiten Sie weiter, mühen Sie sich weiter, beten Sie weiter, und zu seiner Zeit wird der Segen gegeben werden und Sie werden finden, dass Sie eine Gemeinde nach Ihrem Ideal haben; aber sie wird Ihnen nicht sogleich zu teil werden. Ich glaube, dass John Angell James in Birmingham viele Jahre lang wenig Frucht von seiner Arbeit sah; aber er blieb stetig dabei, das Evangelium zu predigen, und zuletzt sammelte er eine Schar gottesfürchtiger Leute um sich; die halfen, seine Wirksamkeit zu der segensreichsten zu machen, die damals in Birmingham war. Versuchen Sie, dasselbe zu tun, und erwarten Sie nicht, sofort zu sehen, was er und andere treue Prediger nur in vielen Jahren haben zu Stande bringen können. </w:t>
      </w:r>
    </w:p>
    <w:p w14:paraId="33F44BE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Sie eine Schar Christen um sich zu sammeln wünschen, die selber Seelengewinner sind, so würde ich Ihnen empfehlen, nicht nach einem vorgefassten Plan zu Werke zu gehen, denn was zu einer Zeit richtig sein mag, könnte zu einer anderen nicht weise sein, und das, was für einen Ort das Beste ist, möchte an einem anderen nicht so gut sein. Zuweilen wäre es das Allerbeste, alle Gemeindeglieder zusammen zu rufen, ihnen zu sagen, was Sie wünschen und sie ernstlich zu bitten und zu vermahnen, dass jeder ein Seelengewinner werden möge. Sagen Sie zu ihnen: „Ich wünsche nicht euer Pastor zu sein, nur um euch zu predigen; sondern mich verlangt danach, Seelen errettet zu sehen, und zu sehen, dass diejenigen, welche errettet sind, andere für den Herrn Jesum Christum zu gewinnen suchen. Ihr wisst, wie der Pfingstsegen gegeben ward; als sie alle einmütig bei einander waren und mit Beten und Flehen anhielten, ward der Heilige Geist ausgegossen, und Tausende wurden bekehrt. Können wir nicht in gleicher Weise zusammen kommen und alle mächtig zu Gott schreien, dass er uns Segen gebe?“ Es möchte so gelingen, sie zu erwecken. Sie zusammenrufen, ernstlich ihnen die Sache ans Herz legen, ihnen zeigen, was Sie besonders von ihnen getan wünschen und zu Gott beten, dies mag wirken, als wenn man ein Licht an trockenes Holz hält; aber vielleicht mag auch nichts danach kommen, weil den Leuten für die Arbeit des Seelengewinnens das Interesse fehlt. Sie werden vielleicht sagen: „Es ist eine sehr nette Zusammenkunft, unser Pastor </w:t>
      </w:r>
      <w:r w:rsidRPr="004930D3">
        <w:rPr>
          <w:rFonts w:eastAsia="Times New Roman"/>
          <w:szCs w:val="24"/>
          <w:lang w:eastAsia="de-DE"/>
        </w:rPr>
        <w:lastRenderedPageBreak/>
        <w:t xml:space="preserve">erwartet viel von uns, und wir alle wünschen, dass er es bekommt“, und damit wird die Sache, so weit es sie betrifft, ein Ende haben. </w:t>
      </w:r>
    </w:p>
    <w:p w14:paraId="3E115B26" w14:textId="446D4404"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Dann, wenn dieses nicht gelungen, mag Gott Sie vielleicht dahin führen, mit einem oder zwei zu beginnen. Gewöhnlich ist irgendein trefflicher junger Mann in jeder Gemeinde; und wenn Sie mehr geistliches Leben in ihm, als in den übrigen Mitgliedern bemerken, so können Sie zu ihm sagen: „Wollen Sie an dem und dem Abend in mein Haus kommen, damit wir zusammen beten?“ Sie können allmählig die Zahl bis auf zwei oder drei vermehren, gottesfürchtige, junge Männer, wo möglich; oder Sie mögen mit einer christlichen alten Frau beginnen, die vielleicht mehr in Gottes Nähe lebt, als einer der Männer, und deren Gebete Ihnen mehr helfen würden, als die jener. Wenn Sie deren Teilnahme gewonnen haben, mögen Sie sagen: „Nun wollen wir versuchen, ob wir nicht die ganze Gemeinde beeinflussen können; wir wollen mit unseren Mitgliedern anfangen, ehe wir zu denen, die draußen sind, gehen. Lasst uns versuchen, immer in den Gebetsstunden zu sein, um den übrigen ein Beispiel zu geben, und lasst uns auch Gebetsversammlungen in unseren eigenen Häusern halten und streben, dass unsere Brüder und Schwestern dahin kommen. Sie, gute Schwester, können ein halb Dutzend Schwestern in Ihrem Hause zu einer kleinen Versammlung einladen; und Sie, Bruder, können zu ein paar Freunden sagen: „Könnten wir nicht zusammenkommen, um für unseren Pastoren zu beten?“„ Zuweilen ist die beste Art, ein Haus niederzubrennen die, Petroleum in die Mitte desselben hinabzugießen und es dann anzuzünden, wie die Damen und Herren in Paris in den Tagen der Commune es machten; und zuweilen ist die kürzeste Weise die, es an allen vier Ecken in Brand zu setzen. Ich habe keins von beiden je versucht; aber so denke ich darüber. Ich mag lieber Gemeinden in Brand stecken, als Häuser, denn die brennen nicht nieder, sondern brennen hinauf und bleiben brennen, wenn das Feuer von der rechten Art ist. Ist ein Busch nichts als ein Busch, so wird er bald verzehrt, wenn er angezündet wird; aber wenn ein Busch immer fort brennt und nicht verzehrt wird, so können wir wissen, dass Gott da ist. So ist es mit einer Gemeinde, die in heiligem Eifer flammt. Ihre Arbeit, Brüder, ist es, irgendwie Ihre Gemeinde in Feuer zu setzen. Sie mögen es tun, indem Sie zu allen Mitgliedern sprechen oder indem Sie mit ein paar der frömmsten reden, aber irgendwie müssen Sie es tun. Haben Sie eine geheime Gesellschaft zu diesem heiligen Zweck, verwandeln Sie sich in eine Schar himmlischer Fenians</w:t>
      </w:r>
      <w:r>
        <w:rPr>
          <w:rStyle w:val="Funotenzeichen"/>
          <w:rFonts w:eastAsia="Times New Roman"/>
          <w:szCs w:val="24"/>
          <w:lang w:eastAsia="de-DE"/>
        </w:rPr>
        <w:footnoteReference w:id="11"/>
      </w:r>
      <w:hyperlink r:id="rId9" w:anchor="fn__1" w:history="1"/>
      <w:r w:rsidRPr="004930D3">
        <w:rPr>
          <w:rFonts w:eastAsia="Times New Roman"/>
          <w:szCs w:val="24"/>
          <w:lang w:eastAsia="de-DE"/>
        </w:rPr>
        <w:t xml:space="preserve">, deren Ziel es ist, die ganze Kirche in Flammen zu setzen. Wenn Sie das tun, wird es dem Teufel nicht gefallen, und Sie werden ihm solche Unruhe verursachen, dass er die völlige Auflösung der Verbindung suchen wird, und das ist es gerade, was wir wollen; wir wünschen nichts als Krieg bis aufs Messer zwischen der Kirche und der Welt und all ihren Sitten und Gewohnheiten. Aber wiederum sage ich, all' dieses wird Zeit erfordern. Ich habe einige Männer so rasch laufen sehen, dass sie bald wie keuchende Pferde wurden, und wirklich, das ist ein erbarmungswürdiger Anblick; darum nehmen Sie sich Zeit, Brüder, und erwarten Sie nicht, dass alles, was Sie wünschen, sofort da sein wird. </w:t>
      </w:r>
    </w:p>
    <w:p w14:paraId="3AE2A668" w14:textId="1293B49F"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nehme an, dass an den meisten Stellen am Montagabend eine Gebetsversammlung ist. Wenn Sie wünschen, dass Ihre Gemeindeglieder und Sie selber Seelengewinner werden, so versuchen Sie, so sehr Sie nur können, die Gebetsversammlungen aufrecht zu halten. Seien Sie nicht, wie gewisse Prediger in den Vorstädten Londons, die sagen, dass sie die Leute nicht zu einer Gebetsversammlung und daneben auch zu einer Wochenpredigt in die Kapelle hereinbekommen können; darum haben sie an einem Wochenabend eine Versammlung zum Gebet, bei welcher sie eine kurze Ansprache halten. Ein fauler Pastor sagte neulich, die Ansprache am Wochenabend sei beinahe so schlimm, als das Halten einer Predigt, deshalb hat er eine Gebetsversammlung und eine Predigt zusammen verbunden, und es ist weder eine Gebetsversammlung, noch eine Predigt, es ist weder Fisch noch Fleisch, noch Geflügel, noch ein </w:t>
      </w:r>
      <w:r w:rsidRPr="004930D3">
        <w:rPr>
          <w:rFonts w:eastAsia="Times New Roman"/>
          <w:szCs w:val="24"/>
          <w:lang w:eastAsia="de-DE"/>
        </w:rPr>
        <w:lastRenderedPageBreak/>
        <w:t>guter Bückling; und bald wird er es aufgeben, weil es nichts nützt, wie er sagt, und ich bin gewiss, die Leute denken ebenso. Und alsdann, warum sollte er nicht einen der Sonntagsgottesdienste</w:t>
      </w:r>
      <w:r>
        <w:rPr>
          <w:rStyle w:val="Funotenzeichen"/>
          <w:rFonts w:eastAsia="Times New Roman"/>
          <w:szCs w:val="24"/>
          <w:lang w:eastAsia="de-DE"/>
        </w:rPr>
        <w:footnoteReference w:id="12"/>
      </w:r>
      <w:r w:rsidRPr="004930D3">
        <w:rPr>
          <w:rFonts w:eastAsia="Times New Roman"/>
          <w:szCs w:val="24"/>
          <w:lang w:eastAsia="de-DE"/>
        </w:rPr>
        <w:t xml:space="preserve"> aufgeben? Derselbe Schluss ließe sich darauf anwenden, wie auf den Wochengottesdienst. In einem amerikanischen Blatte sah ich heute Folgendes: Die wohlbekannte Tatsache macht wieder die Runde, dass in Mr. Spurgeons Kapelle in London die regelmäßigen Hörer alle drei Monate an einem Sonntagabende wegbleiben und das Haus Fremden überlassen. „Wo bleibt nun der Ruhm der Engländer? Er ist aus“ in dieser Sache. Unser amerikanisches Christentum ist so edler Art, dass eine Menge von Leuten jeden Sonntagabend im Jahr ihre Kirchenstühle Fremden überlassen. Ich hoffe, es wird nie so mit Ihren Hörern sein, Brüder, weder hinsichtlich der Sabbatgottesdienste noch der Gebetsversammlungen. </w:t>
      </w:r>
    </w:p>
    <w:p w14:paraId="2416C95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An Ihrer Stelle würde ich diese Gebetsversammlung zu einem ganz besonderen Grundzug meiner amtlichen Wirksamkeit machen; lassen Sie es eine solche Gebetsversammlung sein, dass sie innerhalb siebentausend Meilen nicht ihres Gleichen hat. Gehen Sie nicht dahin, wie so viele es tun, um etwas oder nichts zu sagen, das Ihnen gerade in dem Augenblick einfällt; sondern tun Sie Ihr Bestes, die Versammlung für alle Anwesenden interessant zu machen; and bedenken Sie sich nicht, dem guten N. N. zu sagen, dass er, wenn Gott Ihnen hilft, nicht fünfundzwanzig Minuten lang beten solle. Bitten Sie ihn ernstlich, es kürzer zu machen, und wenn er's nicht tut, so wehren Sie ihm. Wenn ein Mann in mein Haus käme mit der Absicht, meiner Frau den Hals abzuschneiden, so würde ich ihm sein Unrecht vorstellen, und dann würde ich ihn kräftig daran hindern, ihr Schaden zu tun; und ich liebe die Gemeinde fast ebenso sehr wie meine Frau. Deshalb, wenn ein Mann lange beten will, mag er das anderswo tun, aber nicht in der Versammlung, in der ich den Vorsitz führe. Sagen Sie ihm, er möge es zu Hause beendigen, wenn er öffentlich nicht ein Gebet von vernünftiger Länge beten kann. Wenn die Leute träge und schwerfällig scheinen, so lassen Sie sie Moody und Sankeys Lieder singen; und dann, wenn sie diese alle ohne Buch singen können, so geben Sie eine Zeitlang keine mehr davon, sondern gehen Sie zu Ihrem eigenen Gesangbuch zurück. </w:t>
      </w:r>
    </w:p>
    <w:p w14:paraId="1935BA4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Halten Sie die Gebetsversammlung aufrecht, was immer sonst auch erschlafft; der große Geschäftsabend der Woche ist der beste Gottesdienst zwischen den Sonntagen; machen Sie ihn ja dazu. Wenn Sie finden, dass die Leute nicht am Abend kommen können, so versuchen Sie, eine Gebetsversammlung zu halten zu einer Zeit, wo sie kommen können. Auf dem Lande könnten Sie eine gute Versammlung morgens um halb fünf haben. Warum nicht? Sie würden mehr Leute morgens um fünf bekommen als nachmittags um fünf. Ich glaube, eine Gebetsstunde morgens sechs Uhr würde viele unter den Landleuten anziehen; sie würden hereinkommen, ein paar kurze Gebete haben und sich freuen über die Gelegenheit dazu. Oder Sie könnten die Stunde um Mitternacht halten, Sie würden einige Leute dann draußen finden, an die Sie zu keiner anderen Zeit gelangen könnten. Versuchen Sie ein Uhr, oder zwei Uhr, oder drei Uhr oder irgendeine Stunde bei Tage oder bei Nacht, so dass Sie nur auf die eine oder die andere Weise die Leute in die Betstunde bringen; und wenn sie nicht zu den Versammlungen kommen wollen, so gehen Sie in ihre Häuser und sagen Sie: „Ich will eine Gebetsstunde in Ihrer Wohnstube halten.“ „Meine Güte, meine Frau wird sich erschrecken.“ „O nein! sagen Sie ihr, sie solle sich nicht beunruhigen, denn wir können in die Wagen-Remise oder in den Garten oder irgendwo anders hingehen, aber wir müssen eine Gebetsstunde hier haben.“ Wenn sie nicht in die Versammlung kommen wollen, so müssen wir zu ihnen gehen; gesetzt, dass unserer fünfzig die Straße hinabwanderten und eine Versammlung im Freien hielten; nun, es möchte viele schlimmere Dinge geben als dieses. Gedenken Sie daran, wie die Frauen in Amerika gegen die Verkäufer der Spirituosen kämpften, als sie dieselben aus diesem Handel herausbeteten. Wenn wir die Leute nicht in Bewegung bringen können, ohne </w:t>
      </w:r>
      <w:r w:rsidRPr="004930D3">
        <w:rPr>
          <w:rFonts w:eastAsia="Times New Roman"/>
          <w:szCs w:val="24"/>
          <w:lang w:eastAsia="de-DE"/>
        </w:rPr>
        <w:lastRenderedPageBreak/>
        <w:t xml:space="preserve">außergewöhnliche Dinge zu tun, so im Namen von allem, was gut und groß ist, lassen Sie uns außergewöhnliche Dinge tun, aber irgendwie müssen wir die Gebetsversammlungen aufrechthalten, denn sie gerade sind die verborgene Quelle der Macht bei Gott und bei Menschen. </w:t>
      </w:r>
    </w:p>
    <w:p w14:paraId="3D3758A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Wir müssen selber stets ein Beispiel des Eifers geben. Ein träger, langsamer Prediger wird keine lebendige, eifrige Gemeinde haben, dessen bin ich sicher. Ein Mann, der gleichgültig ist oder der seine Arbeit tut, als wenn er sie so leicht nehme, wie möglich, sollte nicht erwarten, Leute um sich zu sehen, die Eifer für die Errettung von Seelen zeigen. Ich weiß, dass Sie, Brüder, wünschen, eine Schar Christen um sich zu haben, die sich sehnen nach der Errettung ihrer Freunde und Nachbaren, die immer erwarten, dass Gott Ihre Predigten segnen wird, die Ihre Hörer beobachten, um zu sehen, ob sie ergriffen scheinen, und die sehr unglücklich sind, wenn keine Bekehrungen erfolgen und sehr unruhig, wenn keine Seelen errettet werden. Vielleicht würden sie vor Ihnen nicht klagen in solchem. Falle, aber sie würden für Sie zu Gott schreien. Möglicherweise würden sie auch mit Ihnen über die Sache sprechen. Ich erinnere mich, dass einer meiner Diakonen an einem Sonntagabend, wo wir nur vierzehn in die Gemeinde aufzunehmen hatten, beim Hinuntergehen zum Abendmahl zu mir sagte: „Herr Pastor, dies geht nicht. so.“ Wir waren gewohnt, jeden Monat vierzig oder fünfzig zu haben, und der fromme Mann war nicht zufrieden mit einer kleineren Zahl. Ich stimmte mit ihm darin überein, dass wir, wo möglich, in Zukunft mehr haben müssten. Ich nehme an, einige Brüder hätten sich über eine solche Bemerkung geärgert; ober ich freute mich über das, was mein guter Diakon sagte, denn es war gerade das, was ich selbst fühlte. </w:t>
      </w:r>
    </w:p>
    <w:p w14:paraId="0F51075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Ferner wünschen wir Christen um uns her, die willig sind, alles zu tun, was sie können, um bei dem Seelengewinnen zu helfen. Es gibt viele Leute, die der Pastor nicht erreichen kann. Sie müssen versuchen, einige christliche Mitarbeiter zu bekommen, welche die Leute „beim Knopfloch fassen,“ Sie wissen, was ich meine. Es ist ziemlich stramme Arbeit, wenn Sie einen Freund bei einer Locke seines Haares oder beim Rockknopf halten. Absalom fand es nicht leicht, wegzukommen, als er mit den Haaren seines Hauptes in der Eiche hängen blieb. So suchen Sie auch, den Sündern nahe zu kommen; sprechen Sie sanft mit ihnen, bis Sie dieselben in das Himmelreich hinein geflüstert haben, bis Sie ihnen die gesegnete Geschichte, die Frieden und Freude in ihr Herz bringen wird, ins Ohr gesagt haben. Wir brauchen in der Kirche Christi eine Schar gut geschulter Scharfschützen, welche die Leute einzeln angreifen, und immer achthaben auf alle, die zum Gottesdienst kommen, die sie nicht belästigen, aber doch dahin sehen, dass sie nicht fortgehen, ohne dass sie eine persönliche Warnung, eine persönliche Einladung und eine persönliche Mahnung gehabt haben. Wir wünschen alle unsere Gemeindeglieder für diesen Dienst heranzubilden, so dass wir Heilsarmeen aus ihnen machen. Jedem Mann, jeder Frau, jedem Kind in unserer Gemeinde sollte Arbeit für den Herrn gegeben werden. Dann werden sie keinen Geschmack finden an jenen „schönen“ Predigten, welche die Amerikaner so sehr zu lieben scheinen; sondern sie werden sagen: „Pah! Mehlbrei! Wir mögen derartiges nicht.“ Was wollen Leute, die auf dem Erntefeld arbeiten, mit Donner und Blitz? Sie wollen nur eine Weile unter einem Baume rasten, den Schweiß von ihrer Stirne trocknen, sich nach ihrer Mühe erfrischen und dann wieder an die Arbeit gehen. Unser Predigen sollte sein wie die Ansprache eines Feldherrn an seine Armee: „Dort sind die Feinde, lasst mich nicht wissen, wo sie morgen sind.“ Etwas Kurzes, etwas Liebliches, etwas, was sie antreibt und sich ihnen einprägt, das ists, was unsere Gemeindeglieder brauchen. </w:t>
      </w:r>
    </w:p>
    <w:p w14:paraId="3293541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Wir sind sicher, den gesuchten Segen zu erhalten, wenn die ganze Atmosphäre, in der wir leben, dem Gewinnen der Seelen günstig ist. Ich erinnere mich, dass einer unserer Freunde eines Abends zu mir sagte: „Es wird sicher ein Segen heute Abend da sein, es liegt so viel Tau umher.“ Mögen Sie oft wissen, was es ist, zu predigen, wenn viel Tau umher liegt! Der Irländer sagte, es nütze nichts, zu bewässern, während die Sonne schiene, denn er hätte bemerkt, </w:t>
      </w:r>
      <w:r w:rsidRPr="004930D3">
        <w:rPr>
          <w:rFonts w:eastAsia="Times New Roman"/>
          <w:szCs w:val="24"/>
          <w:lang w:eastAsia="de-DE"/>
        </w:rPr>
        <w:lastRenderedPageBreak/>
        <w:t xml:space="preserve">dass, immer wenn es regnete, Wolken da wären, so dass die Sonne verborgen sei. Es war sehr viel Verstand in dieser Bemerkung, mehr als es auf den ersten Anblick scheint, wie das gewöhnlich bei den irischen Behauptungen ist. Der Regen ist wohltätig für die Pflanzen, weil alles damit im Einklang steht, der überzogene Himmel, die Feuchtigkeit der Atmosphäre, das allgemeine Gefühl der ganzen Umgebung ist Nässe; aber wenn dieselbe Wassermenge herabgegossen würde bei hellem Sonnenschein, so würden die Blätter wahrscheinlich gelb werden, und in der Hitze würden sie vertrocknen und absterben. Jeder Gärtner wird Ihnen sagen, dass er immer Sorge trägt, die Blumen am Abend zu begießen, wenn die Sonne nicht mehr auf sie scheint. Das ist der Grund, weshalb Bewässerung, wie gut sie auch getan wird, nicht so wohltätig ist wie Regen; es muss ein günstiger Einfluss in der ganzen Atmosphäre sein, wenn Pflanzen und Blumen Nutzen von der Befeuchtung haben sollen. Es ist ebenso in geistlichen Dingen. Ich habe bemerkt, dass, wenn Gott mein Predigen in ungewöhnlichem Maße segnet, die Hörer im allgemeinen in einer betenden Stimmung sind. Es ist etwas Großes, in einer Atmosphäre, die voll von dem Tau des Heiligen Geistes ist, zu reden. Ich weiß, was es ist, mit diesem Tau zu predigen und ach! ich weiß auch, was es ist, ohne denselben zu predigen. Dann ist es wie Gilboa, wo weder Tau noch Regen war. Sie mögen predigen, und Sie mögen hoffen, dass Gott Ihre Botschaft segnen werde; aber es nützt nichts. Ich hoffe, es wird nicht so mit Ihnen sein, Brüder. Vielleicht wird Ihr Los geworfen werden, wo ein lieber Bruder lange sich gemüht und gebetet und für den Herrn gearbeitet hat, und Sie werden alle Gemeindeglieder ganz bereit für den Segen finden. </w:t>
      </w:r>
    </w:p>
    <w:p w14:paraId="590D0A9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Ich fühle oft, wenn ich ausgehe zu predigen, dass mir kein Verdienst dabei zukommt, denn alles ist günstig für mich. Da sitzen die guten Leute, mit offenem Munde und erwarten den Segen; fast jeder Anwesende hofft, dass ich etwas Gutes sagen werde, und weil sie alle danach aussehen, so tut es ihnen gut, und wenn ich weg bin, fahren sie noch fort, um den Segen zu bitten, und sie erhalten ihn. Wenn ein Mann auf ein Pferd gesetzt wird, das mit ihm davonläuft, so muss er reiten; gerade so ist es häufig mit mir gewesen, der Segen wurde gegeben, weil die ganze Umgebung günstig dafür war. Sie können oft die glücklichen Ergebnisse nicht nur auf die Rede des Predigers zurückführen, sondern auf alle Umstände, die mit dem Halten derselben verbunden waren. So war es mit der Predigt des Petrus, die am Pfingsttage dreitausend Seelen zu Christo brachte; es wurde niemals eine bessere Predigt gehalten, es war eine deutliche, persönliche Botschaft, geeignet, die Menschen zu überzeugen von der Sünde, die sie gegen Christum begangen, als sie ihn töteten; aber ich schreibe die Bekehrungen nicht allein den Worten des Apostels zu, denn es waren Wolken da, die ganze Atmosphäre war feucht; wie mein Freund zu mir sagte, es lag „viel Tau umher“. Hatten nicht die Jünger lange Zeit beständig um das Herabkommen des Geistes gebetet und gefleht? und war nicht der Heilige Geist auf jeden von ihnen herabgekommen, so gut wie auf Petrus? Als die Zeit erfüllt war, wurde der Pfingstsegen sehr reichlich ausgegossen. Wann immer eine Gemeinde in denselben Zustand kommt, wie die der Apostel und Jünger in jener denkwürdigen Zeit, so wird die ganze himmlische Elektrizität auf diesem besonderen Fleck konzentriert. Doch, Sie erinnern sich, dass sogar Christus selber nicht viele Zeichen. an einigen Orten tun konnte, um des Unglaubens der Leute willen, und ich bin gewiss, dass alle seine Diener, die mit gründlichem Ernst arbeiten, zuweilen in derselben Weise gehindert werden. Einige unserer hier anwesenden Brüder haben, fürchte ich, eine weltliche, Christuslose Gemeinde; doch bin ich nicht gewiss, dass sie von ihr weglaufen sollten; ich denke, sie müssten wo möglich bleiben und versuchen, sie mehr Christusähnlich zu machen. </w:t>
      </w:r>
    </w:p>
    <w:p w14:paraId="645CD4DE" w14:textId="12EAA65D"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ist wahr, dass ich die andere Erfahrung ebenso wohl gemacht habe, wie die freudige, die ich beschrieben. Ich predigte eines Abends an einem Ort, wo eine Zeitlang kein Pastor gewesen war. Als ich die Kapelle erreichte, hatte ich keine Art von Bewillkommnung; die </w:t>
      </w:r>
      <w:r w:rsidRPr="004930D3">
        <w:rPr>
          <w:rFonts w:eastAsia="Times New Roman"/>
          <w:szCs w:val="24"/>
          <w:lang w:eastAsia="de-DE"/>
        </w:rPr>
        <w:lastRenderedPageBreak/>
        <w:t>Vorsteher der Gemeinde sollten pekuniären Gewinn</w:t>
      </w:r>
      <w:r>
        <w:rPr>
          <w:rStyle w:val="Funotenzeichen"/>
          <w:rFonts w:eastAsia="Times New Roman"/>
          <w:szCs w:val="24"/>
          <w:lang w:eastAsia="de-DE"/>
        </w:rPr>
        <w:footnoteReference w:id="13"/>
      </w:r>
      <w:r w:rsidRPr="004930D3">
        <w:rPr>
          <w:rFonts w:eastAsia="Times New Roman"/>
          <w:szCs w:val="24"/>
          <w:lang w:eastAsia="de-DE"/>
        </w:rPr>
        <w:t xml:space="preserve">, wenn nichts anderes, von meinem Besuch haben, aber sie hießen mich durchaus nicht willkommen; sie sagten mir in der Tat, die Majorität bei einer Gemeindeversammlung wäre dafür gewesen, mich einzuladen, aber die Diakonen hätten nicht zugestimmt, weil sie nicht gedacht, dass ich „gesund im Glauben“ sei. Es waren einige Brüder und Schwestern von anderen Gemeinden da; es schien, als wenn diese zufrieden wären und Nutzen gehabt hätten, aber die Leute, welche zu der Gemeinde gehörten, erhielten keinen Segen; sie hatten keinen erwartet, deshalb bekamen sie natürlich keinen. Als der Gottesdienst vorüber war, ging ich in die Sakristei, und da standen die zwei Diakonen, einer an jeder Seite des Kamins. Ich sagte zu ihnen: „Sind Sie die Diakonen?“ „Ja“, antworteten sie. „Die Gemeinde hat kein Gedeihen, nicht wahr?“ „Nein“, war die Antwort. „Ich sollte nicht denken, dass sie es hätte mit solchen Diakonen“, sagte ich. Sie fragten, ob ich etwas zu ihren Ungunsten wüsste. „Nein“, entgegnete ich, „aber ich wüsste nichts zu ihren Gunsten.“ Ich dachte, wenn ich nicht an sie alle herankommen könnte, wollte ich versuchen, was ich mit einem oder zwei tun könnte. Es freute mich, später zu erfahren, dass meine Predigt oder meine Bemerkungen zu einer Verbesserung geführt hätten; jetzt ist einer unserer Brüder da und es geht ihm gut dort. Einer der Diakonen war so erregt über das, was ich sagte, dass er den Ort verließ, aber der andere war erregt in der rechten Weise, so dass er dort blieb und arbeitete und betete, bis bessere Tage kamen. Es ist schwer, wenn man gegen Wind und Flut rudert, aber es ist noch schlimmer, wenn ein Pferd am Ufer ein Tau zieht und das Boot nach der entgegengesetzten Seite hin schleppt. Nun, einerlei, Brüder, wenn Sie in diesem Falle sind, arbeiten Sie umso mehr und ziehen Sie das Pferd ins Wasser. Bedenken Sie aber auch, dass, wenn einmal eine günstige Atmosphäre geschaffen ist, die Aufgabe dann ist, sie zu erhalten. Sie bemerkten, dass ich sagte: „Wenn die Atmosphäre geschaffen ist“, und dieser Ausdruck erinnert uns daran, wie wenig wir tun können oder vielmehr, dass wir nichts tun können ohne Gott, der mit den Atmosphären zu tun hat, er allein kann sie schaffen und sie erhalten; darum müssen unsere Augen beständig zu ihm erhoben werden, von dem all' unsere Hilfe kommt. </w:t>
      </w:r>
    </w:p>
    <w:p w14:paraId="585F2C74" w14:textId="777F96A8"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Es mag geschehen, dass einige von Ihnen sehr ernst und gut reden und auch Predigten halten, die geeignet sind, den Hörern zum Segen zu werden, und dass Sie dennoch keine Sünder errettet sehen. Nun, hören Sie nicht mit Predigen auf; aber sagen Sie zu sich selbst: „Ich muss versuchen, eine Anzahl Leute um mich zu sammeln, die alle mit mir und für mich beten, und die mit ihren Freunden von göttlichen Dingen sprechen, und die so leben und wirken, dass der Herr einen Gnadenregen geben wird, weil die ganze Umgebung dafür sich eignet und dazu hilft, dass der Segen kommt.“ Ich habe Pastoren sagen hören, wenn sie im Tabernakel gepredigt haben, dass etwas in der Versammlung gewesen wäre, das eine wunderbar mächtige. Wirkung auf sie gehabt hätte. Ich denke, es ist so, weil wir gute Gebetsversammlungen</w:t>
      </w:r>
      <w:r>
        <w:rPr>
          <w:rStyle w:val="Funotenzeichen"/>
          <w:rFonts w:eastAsia="Times New Roman"/>
          <w:szCs w:val="24"/>
          <w:lang w:eastAsia="de-DE"/>
        </w:rPr>
        <w:footnoteReference w:id="14"/>
      </w:r>
      <w:r w:rsidRPr="004930D3">
        <w:rPr>
          <w:rFonts w:eastAsia="Times New Roman"/>
          <w:szCs w:val="24"/>
          <w:lang w:eastAsia="de-DE"/>
        </w:rPr>
        <w:t xml:space="preserve"> haben, weil ein ernster Gebetsgeist unter den Gemeindegliedern ist, und weil so viele von ihnen gleichsam auf der Lauer sind nach Seelen. Da ist besonders ein Bruder, der beständig nach den Hörern sieht, die von der Predigt ergriffen sind; ich nenne ihn meinen Jagdhund, und er ist immer bereit, die Vögel, welche ich geschossen habe, aufzuheben und zu mir zu bringen. Ich habe ihn einem nach dem andern auflauern sehen, damit er sie zu Jesu führen könne; und ich freue mich, dass ich mehrere Freunde dieser Art habe. Als unsere Evangelisten, Fullerton und Smith, einige spezielle Gottesdienste für einen sehr bedeutenden Prediger geleitet hatten, der die Gewohnheit hat, lange Worte zu gebrauchen, sagte er, die Evangelisten hätten die Fähigkeit für „die Beschleunigung der Entscheidung“. Er meinte, dass der Herr sie segnete, so </w:t>
      </w:r>
      <w:r w:rsidRPr="004930D3">
        <w:rPr>
          <w:rFonts w:eastAsia="Times New Roman"/>
          <w:szCs w:val="24"/>
          <w:lang w:eastAsia="de-DE"/>
        </w:rPr>
        <w:lastRenderedPageBreak/>
        <w:t xml:space="preserve">dass sie die Menschen zur Entscheidung für Christum brächten. Es ist etwas Großes, wenn ein Mann die Fähigkeit für die Beschleunigung der Entscheidung hat; aber es ist etwas ebenso Großes, wenn er eine Anzahl Leute um sich hat, die zu jedem Hörer nach jedem Gottesdienst sagen: „Nun, Freund, gefiel Ihnen diese Predigt? War etwas darin für Sie? Sind Sie errettet? Kennen Sie den Weg des Heils?“ </w:t>
      </w:r>
    </w:p>
    <w:p w14:paraId="563935E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Haben Sie immer Ihre eigene Bibel bereit und die Stellen, auf welche Sie die suchenden Seelen hinweisen wollen. Ich beobachtete oft jenen Freund, von dem ich vorhin sprach, er schien mir seine Bibel an sehr geeigneten Stellen aufzuschlagen und sie alle bereit und zur Hand zu haben, so dass er immer sicher war, die rechten Sprüche zu treffen. Sie kennen die Art von Sprüchen, die ich meine, gerade die, welche eine suchende Seele nötig hat: „Des Menschen Sohn ist gekommen, zu suchen und selig zu machen, das verloren ist.“ „Wer an den Sohn glaubt, der hat das ewige Leben.“ „Das Blut Jesu Christi, seines Sohnes, macht uns rein von aller Sünde.“ „Wer zu mir kommt, den werde ich nicht hinausstoßen.“ „Wer den Namen des Herrn anrufen wird, soll selig werden.“ Nun, dieser Bruder hat eine Anzahl solcher Stellen, in großen Lettern gedruckt, in seine Bibel eingeheftet, so dass er in einem Augenblick die rechte anführen kann, und er hat so viele beunruhigte Seelen zu dem Heiland geleitet. Sie werden nicht unweise sein, wenn sie eine ähnliche Methode anwenden, wie die, welche ihm so gute Dienste getan. </w:t>
      </w:r>
    </w:p>
    <w:p w14:paraId="6BD4ED79" w14:textId="4AA57FC5"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Nun zuletzt, Brüder, werden Sie nicht bange, wenn Sie an einen Ort kommen und alles in einem sehr schlimmen Zustande vorfinden. Es ist gut für einen jungen Mann, wenn er mit sehr schlechten Aussichten beginnt, denn wenn die Arbeit rechter Art ist, so muss zu der einen oder andern Zeit eine Besserung eintreten. Ist die Kapelle fast leer, wenn Sie dahin kommen, so kann sie nicht wohl in einem viel schlimmeren Zustande sein, als in diesem, und die Wahrscheinlichkeit ist dafür, dass Sie das Werkzeug sein werden, einige in die Gemeinde hinein zu bringen und so die Sachen besser zu machen. Wenn es irgendeinen Platz gibt, den ich mir wählen würde, um darin zu arbeiten, so würde es gerade an der Grenze des höllischen Pfuhles sein, denn ich glaube wirklich, dass es Gott mehr Ehre bringen würde, unter denen zu wirken, welche für die schlimmsten unter den Sündern gehalten werden. Wenn Ihr Amt an solchen gesegnet wird, so werden sie wahrscheinlich Ihr ganzes Leben hindurch an ihnen hängen; aber die allerschlimmste Art von Leuten sind diejenigen, welche sich lange Christen genannt haben, denen es aber an Gnade fehlt, die den Namen haben, dass sie leben und doch tot sind. Ach! es gibt solche Leute unter unsern Diakonen und unter unsern Gemeindegliedern, und wir können sie nicht ausschließen; und so lange sie bleiben, üben sie einen höchst verderblichen Einfluss aus. Es ist schrecklich, tote Glieder zu haben, wo jeder einzelne Teil des Körpers von göttlichem Leben voll sein sollte; doch ist es in vielen Fällen so, und wir haben keine Macht, das Übel zu heilen</w:t>
      </w:r>
      <w:r>
        <w:rPr>
          <w:rStyle w:val="Funotenzeichen"/>
          <w:rFonts w:eastAsia="Times New Roman"/>
          <w:szCs w:val="24"/>
          <w:lang w:eastAsia="de-DE"/>
        </w:rPr>
        <w:footnoteReference w:id="15"/>
      </w:r>
      <w:r w:rsidRPr="004930D3">
        <w:rPr>
          <w:rFonts w:eastAsia="Times New Roman"/>
          <w:szCs w:val="24"/>
          <w:lang w:eastAsia="de-DE"/>
        </w:rPr>
        <w:t xml:space="preserve">. Wir müssen das Unkraut wachsen lassen bis zur Ernte; aber das Beste, was Sie tun können, wenn Sie das Unkraut nicht auszurotten vermögen, ist, den Weizen zu begießen, denn nichts wird das Unkraut so zurückhalten, wie guter, starker Weizen. Ich habe ungöttliche Menschen gekannt, denen der Platz so heiß gemacht wurde, dass sie froh waren, ganz aus der Gemeinde auszutreten. Sie haben gesagt: „Die Predigten sind uns zu scharf, und diese Leute sind zu puritanisch und zu strenge, um uns zu gefallen.“ Was für ein Segen ist es, wenn das der Fall ist! Wir wünschten nicht dadurch, dass wir die Wahrheit predigten, sie hinauszutreiben; aber da sie freiwillig gegangen, so wünschen wir sie sicherlich nicht wieder zurück, und wollen sie lassen, wo sie sind, und zum Herrn beten, dass er in der Größe seiner </w:t>
      </w:r>
      <w:r w:rsidRPr="004930D3">
        <w:rPr>
          <w:rFonts w:eastAsia="Times New Roman"/>
          <w:szCs w:val="24"/>
          <w:lang w:eastAsia="de-DE"/>
        </w:rPr>
        <w:lastRenderedPageBreak/>
        <w:t xml:space="preserve">Gnade sie von dem Irrtum ihres Weges bekehre und sie zu sich führe, und dann werden wir froh sein, sie zurück zu haben, um mit uns für den Herrn zu leben und zu arbeiten. </w:t>
      </w:r>
    </w:p>
    <w:p w14:paraId="36A31C5F" w14:textId="43998311" w:rsidR="004930D3" w:rsidRDefault="004930D3">
      <w:pPr>
        <w:spacing w:after="0" w:line="240" w:lineRule="auto"/>
        <w:rPr>
          <w:lang w:eastAsia="de-DE"/>
        </w:rPr>
      </w:pPr>
      <w:r>
        <w:rPr>
          <w:lang w:eastAsia="de-DE"/>
        </w:rPr>
        <w:br w:type="page"/>
      </w:r>
    </w:p>
    <w:p w14:paraId="55E75A77" w14:textId="77777777" w:rsidR="004930D3" w:rsidRDefault="004930D3" w:rsidP="004930D3">
      <w:pPr>
        <w:pStyle w:val="berschrift1"/>
        <w:rPr>
          <w:sz w:val="48"/>
        </w:rPr>
      </w:pPr>
      <w:r>
        <w:lastRenderedPageBreak/>
        <w:t>Wie man die Toten erwecken soll.</w:t>
      </w:r>
    </w:p>
    <w:p w14:paraId="2904DC3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Eine Ansprache an Sonntagsschullehrer. </w:t>
      </w:r>
    </w:p>
    <w:p w14:paraId="3A81E2F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Mitarbeiter im Weinberge des Herrn! Lassen Sie mich Ihre Aufmerksamkeit lenken auf ein sehr lehrreiches, von dem Propheten Elisa vollbrachtes Wunder, wie es im vierten Kapitel des zweiten Buches der Könige erzählt wird. Die Gastfreiheit der Sunamitin war durch die Verleihung eines Sohnes belohnt worden; aber, ach! alle irdischen Güter sind von unsicherer Dauer, nach einiger Zeit ward das Kind krank und starb. </w:t>
      </w:r>
    </w:p>
    <w:p w14:paraId="23EC9FD5"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tiefbetrübte, aber gläubige Mutter eilte sogleich zu dem Manne Gottes; durch ihn hatte Gott die Verheißung gegeben, welche ihres Herzens Wunsch erfüllte. Darum beschloss sie, ihm ihr Unglück mitzuteilen, damit er es vor seinen göttlichen Meister bringe und für sie eine Antwort des Friedens erhalte. Elisas Tun wird in den folgenden Versen berichtet: </w:t>
      </w:r>
    </w:p>
    <w:p w14:paraId="47BC652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b/>
          <w:bCs/>
          <w:szCs w:val="24"/>
          <w:lang w:eastAsia="de-DE"/>
        </w:rPr>
        <w:t xml:space="preserve">Er sprach zu Gehasi: Gürte deine Lenden und nimm meinen Stab in deine Hand und gehe hin, (so dir jemand begegnet, so grüße ihn nicht, und grüßt dich jemand, so danke ihm nicht) und lege meinen Stab auf des Knaben Antlitz. Die Mutter aber des Knaben sprach: So wahr der Herr lebt und deine Seele, ich lasse nicht von dir! Da machte er sich auf und ging ihr nach. Gehasi aber ging vor ihnen hin, und legte den Stab dem Knaben auf das Antlitz; da war aber keine Stimme, noch Fühlen. Und er ging wiederum ihm entgegen und zeigte ihm an und sprach: Der Knabe ist nicht aufgewacht. Und da Elisa ins Haus kam, siehe, da lag der Knabe tot auf seinem Bette. Und er ging hinein und schloss die Tür zu für sie beide, und betete zu dem Herrn. Und stieg hinauf und legte sich auf das Kind und legte seinen Mund auf des Kindes Mund und seine Augen auf seine Augen, und seine Hände auf seine Hände; und breitete sich also über ihn, dass des Kindes Leib warm ward. Er stand aber wieder auf und ging im Hause einmal hierher und daher und stieg hinauf und breitete sich über ihn. Da schnaubte der Knabe siebenmal, danach tat der Knabe seine Augen auf. Und er rief Gehasi und sprach: Rufe die Sunamitin! Und da er sie rief, kam sie hinein zu ihm. Er sprach: Da nimm hin deinen Sohn. Da kam sie und fiel zu seinen Füßen und betete an zur Erde und nahm ihren Sohn und ging hinaus.“ </w:t>
      </w:r>
      <w:r w:rsidRPr="004930D3">
        <w:rPr>
          <w:rFonts w:eastAsia="Times New Roman"/>
          <w:szCs w:val="24"/>
          <w:lang w:eastAsia="de-DE"/>
        </w:rPr>
        <w:br/>
        <w:t xml:space="preserve">2 Kön. 4, 29-37. </w:t>
      </w:r>
    </w:p>
    <w:p w14:paraId="21815A8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 Lage des Elisa in diesem Falle ist genau die Ihrige, Brüder, in Bezug auf Ihre Arbeit für Christum. Elisa hatte es mit einem toten Kinde zu tun. Es war allerdings ein natürlicher Tod; aber der Tod, mit dem Sie in Berührung zu kommen haben, ist darum nicht weniger ein wirklicher Tod, weil es ein geistlicher ist. Die Knaben und Mädchen in Ihren Klassen sind ebenso gewiss wie Erwachsene „tot durch Übertretung und Sünde.“ Möge keiner von Ihnen verfehlen, sich völlig den Zustand zu vergegenwärtigen, in dem alle menschlichen Wesen sich von Natur befinden! Wenn Sie nicht ein sehr klares Gefühl von dem gänzlichen Verderben und geistlichen Tode Ihrer Kinder haben, so werden Sie unfähig sein, ein Segen für sie zu werden. Gehen Sie zu ihnen, ich bitte Sie, nicht wie zu Schlafenden, die Sie durch Ihre Macht aus ihrem Schlummer erwecken können, sondern wie zu geistlichen Leichen, die nur durch eine göttliche Kraft zum Leben erweckt werden können. Elisas hohes Ziel war nicht, den toten Körper zu reinigen oder ihn mit Spezereien einzubalsamieren oder ihn in feine Leinwand einzuwickeln oder ihn in eine angemessene Stellung zu bringen und ihn dann als Leichnam zu lassen, er beabsichtigte nichts Geringeres, als die Zurückbringung des Kindes zum Leben. Geliebte Lehrer, mögen Sie nie damit zufrieden sein, auf Nebengüter für die Kinder abzuzielen, auch nicht damit, diese zu erreichen; mögen Sie nach dem großartigsten aller Ziele streben, der Errettung unsterblicher Seelen. Ihr Geschäft ist nicht bloß, die Kinder in Ihrer Klasse zu </w:t>
      </w:r>
      <w:r w:rsidRPr="004930D3">
        <w:rPr>
          <w:rFonts w:eastAsia="Times New Roman"/>
          <w:szCs w:val="24"/>
          <w:lang w:eastAsia="de-DE"/>
        </w:rPr>
        <w:lastRenderedPageBreak/>
        <w:t xml:space="preserve">lehren, die Bibel zu lesen, nicht bloß die sittlichen Pflichten einzuschärfen, nicht einmal, sie in dem bloßen Buchstaben des Evangeliums zu unterrichten, sondern Ihr hoher Beruf ist, in Gottes Händen das Mittel zu sein, Leben vom Himmel in tote Seelen zu bringen. Ihr Lehren am Tage des Herrn wird ein misslungenes sein, wenn Ihre Kinder tot in Sünden bleiben. Bei einem weltlichen Lehrer beweisen gute Fortschritte des Kindes in Kenntnissen, dass des Lehrers Mühe nicht verloren gewesen ist; aber Sie werden, selbst wenn die Ihnen anvertrauten Kinder zu respektablen Gliedern der Gesellschaft aufwachsen, wenn sie auch regelmäßig die Gnadenmittel gebrauchen, doch nicht fühlen, dass Ihre Gebete erhört oder Ihre Wünsche gewährt oder Ihre höchsten Ziele erreicht sind; wenn nicht etwas mehr getan ist wenn nicht in Wahrheit von Ihren Kindern gesagt werden kann: „Der Herr hat sie samt Christo lebendig gemacht.“ Auferweckung ist also unser Ziel! Die Toten zu erwecken ist unsere Aufgabe! Wir sind wie Petrus zu Joppe oder Paulus zu Troas, wir haben eine junge Tabea oder einen Eutychus zum Leben zu bringen. Wie ist eine so seltsame Arbeit zu vollbringen? Wenn wir dem Unglauben nachgeben, so kommen uns Bedenken durch die klare Tatsache, dass das Werk, zu dem der Herr uns berufen hat, weit über unsere eigene Kraft hinausgeht. Wir können die Toten nicht erwecken. Wenn wir gebeten werden, es zu tun, so könnte jeder von uns wie der König von Israel seine Kleider zerreißen und sprechen: „Bin ich denn Gott, dass ich töten und lebendig machen könnte?“ Wir sind indessen nicht machtloser als Elisa, denn er konnte nicht aus eigener Kraft den Sohn der Sunamitin wieder zum Leben bringen. Es ist wahr, dass wir in unserer Kraft die toten Herzen unserer Schüler nicht dahin bringen können, in geistlichem Leben zu schlagen, aber ein Paulus oder Apollos wäre ebenso machtlos gewesen. Braucht diese Tatsache uns zu entmutigen? Weist sie uns nicht vielmehr auf unsere wahre Macht hin, indem sie den Gedanken an unsere eigene vermeintliche Kraft verbannt? Ich hoffe, wir alle sind schon gewahr geworden, dass der, welcher in dem Gebiet des Glaubens lebt, im Reiche der Wunder wohnt. Der Glaube handelt mit Wundern und seine Waren sind Wunderzeichen. </w:t>
      </w:r>
    </w:p>
    <w:p w14:paraId="7A7B4402"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Elisa war kein gewöhnlicher Mensch, nun da Gottes Geist auf ihm war, der ihn zu Gottes Werk berief und ihm darin beistand. Und Sie, eifriger, sorgender, betender Lehrer, bleiben nicht mehr ein gewöhnliches Wesen; Sie sind in einer besonderen Weise der Tempel des Heiligen Geistes geworden, Gott wohnt in Ihnen und durch den Glauben sind Sie in die Laufbahn eines Wundertäters eingetreten. Sie sind in die Welt gesandt, nicht, um die Dinge zu tun, welche dem Menschen möglich sind, sondern jene Unmöglichkeiten, welche Gott durch seinen Geist wirkt vermittelst seiner Gläubigen. Sie sollen Wunder wirken, Zeichen tun. Sie sollen darum die Auferweckung dieser toten Kinder, die Sie in Gottes Namen zu vollbringen berufen sind, nicht als etwas Unwahrscheinliches oder Schwieriges betrachten, wenn Sie bedenken, wer es ist, der durch das schwache Werkzeug, das Sie sind, wirkt. „Warum wird das für unglaublich bei euch gerichtet, dass Gott Tote auferweckt?“ Der Unglaube wird Ihnen zuflüstern, wenn Sie die gottlose Leichtfertigkeit und die frühe Widerspenstigkeit der Kinder sehen: „Meinst Du auch, dass diese Beine wieder lebendig werden?“ Aber Ihre Antwort muss sein: „Herr, Herr, das weißt Du wohl.“ Indem Sie alles der allmächtigen Hand anbefehlen, ist es Ihre Sache, zu den verdorrten Gebeinen und zum himmlischen Winde zu weissagen, und binnen kurzer Zeit werden auch Sie auf dem Feld Ihrer Vision den merkwürdigen Triumph des Lebens über den Tod schauen. Lassen Sie uns in diesem Augenblicke unsere wahre Stellung einnehmen und sie uns vergegenwärtigen! Wir haben tote Kinder vor uns, und unsere Seelen verlangen sehnlichst danach, sie zum Leben zu bringen. Wir bekennen, dass alles Lebendigmachen vom Herrn allein getan werden muss, und unsere demütige Bitte ist, dass wenn der Herr uns bei seinen Gnadenwundern gebrauchen will, er uns jetzt zeigen wolle, was wir zu tun haben. </w:t>
      </w:r>
    </w:p>
    <w:p w14:paraId="65ED05CC"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Es wäre gut gewesen, wenn Elisa daran gedacht hätte, dass er einst der Diener des Elia gewesen und sein Beispiel so genau beobachtet hätte, dass er es nachgeahmt. Wäre dies der Fall </w:t>
      </w:r>
      <w:r w:rsidRPr="004930D3">
        <w:rPr>
          <w:rFonts w:eastAsia="Times New Roman"/>
          <w:szCs w:val="24"/>
          <w:lang w:eastAsia="de-DE"/>
        </w:rPr>
        <w:lastRenderedPageBreak/>
        <w:t xml:space="preserve">gewesen, so hätte er nicht Gehasi mit einem Stab geschickt, sondern sogleich getan, was er zuletzt gezwungen ward, zu tun. Im ersten Buch der Könige im siebzehnten Kapitel finden Sie die Erzählung von der Auferweckung eines toten Kindes durch Elia, und Sie werden da sehen, dass Elia, der Meister, seinem Diener ein vollständiges Beispiel hinterlassen hatte; und erst, als Elisa diesem in jeder Hinsicht folgte, trat die Wunderkraft zu Tage. Es wäre weise gewesen, sage ich, wenn Elisa gleich beim Anfang das Beispiel des Meisters, dessen Mantel er trug, nachgeahmt hätte. Mit noch weit mehr Nachdruck kann ich zu Ihnen, meine Mitdiener, sagen, dass es gut für uns sein wird, wenn wir als Lehrer unserem Meister nachahmen wenn wir die Art und Weise unseres verherrlichten Herrn studieren und zu seinen Füßen die Kunst des Seelengewinnens lernen. Gerade wie er im tiefsten Mitgefühl in die nächste Berührung mit unserer elenden Menschheit kam und sich herabließ, in unsern traurigen Zustand einzutreten, so müssen wir den Seelen nahe kommen, mit denen wir zu tun haben, uns ihrer erbarmen mit seinem Erbarmen, über sie weinen mit seinen Tränen, wenn wir sie aus dem Sündenzustande herausgehoben sehen wollen. Nur, indem wir den Geist und die Art und Weise des Herrn Jesu nachahmen, werden wir lernen, Seelen zu gewinnen. </w:t>
      </w:r>
    </w:p>
    <w:p w14:paraId="510453BA"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Dies vergessend, wollte Elisa gern seinen eigenen Weg einschlagen, der seine eigene prophetische Würde noch klarer dargetan hätte. Er gab seinen Stab in die Hand des Gehasi, seines Dieners, und hieß ihn, denselben auf das Kind legen, als wenn er fühlte, dass die göttliche Macht so reichlich auf ihm ruhe, dass sie auf jede Weise wirken würde und folglich seine persönliche Gegenwart und Bemühung unnötig wäre. Des Herrn Gedanken waren nicht so. Mir ist bange, dass die Wahrheit, welche wir auf der Kanzel vortragen und ohne Zweifel ist es in Ihren Klassen ziemlich ebenso sehr oft etwas Fremdes, nicht aus unserem Innern Hervorkommendes ist, wie ein Stab, den wir in der Hand halten, der aber kein Teil unserer selbst ist. Wir nehmen lehrhafte oder praktische Wahrheit, wie Gehasi den Stab nahm und legen sie auf das Gesicht des Kindes, aber wir selber ringen nicht um seine Seele. Wir versuchen es mit dieser Lehre und jener Wahrheit, mit dieser kleinen Geschichte und jener Illustration, mit dieser Methode, eine Lehre einzuprägen und jener Art, eine Ansprache zu halten; aber so lange die Wahrheit, welche wir vortragen, eine Sache ist, die von uns selber getrennt, mit unserem innersten Wesen nicht verbunden ist, so lange wird sie nicht mehr Wirkung auf eine tote Seele haben, als Elisas Stab auf das tote Kind hatte. Ach! Ich fürchte, ich habe häufig das Evangelium hier gepredigt, ich bin gewiss gewesen, dass es meines Herrn Evangelium war, der rechte prophetische Stab, und doch hat es keine Wirkung gehabt, weil ich, wie ich fürchte, es nicht mit der Heftigkeit, dem Ernst und der Herzlichkeit gepredigt, mit der es hätte verkündet werden sollen! Und wollen Sie nicht dasselbe Bekenntnis ablegen, dass Sie zuweilen die Wahrheit gelehrt haben es war die Wahrheit, das wissen Sie gerade die Wahrheit, welche Sie in der Bibel gefunden und welche zu Zeiten Ihrer eigenen Seele köstlich gewesen, und doch ist kein gutes Resultat daraus entsprungen, weil Sie, während des Lehrens dieselbe nicht fühlten und auch nichts für das Kind fühlten, welchem Sie diese Wahrheit mitteilten, sondern gerade wie Gehasi waren, der mit gleichgültiger Hand den prophetischen Stab auf das Gesicht des Kindes legte? Es war kein Wunder, dass Sie mit Gehasi sagen mussten: „Der Knabe ist nicht aufgewacht,“ denn die wahre aufweckende Kraft fand kein geeignetes Medium in Ihrem leblosen Lehren. Wir sind nicht gewiss, dass Gehasi überzeugt war, das Kind sei wirklich tot; er sprach, als wenn es nur schliefe und nur aufzuwachen brauche. Gott wird nicht jene Lehrer segnen, die nicht in ihrem Herzen den wirklich gefallenen Zustand der Kinder erfassen und fühlen. Wenn Sie denken, das Kind sei nicht wirklich verderbt, wenn Sie törichte Ideen hegen von der Unschuld der Kindheit und der Würde der menschlichen Natur, so sollte es Sie nicht überraschen, wenn Sie dürre und unfruchtbar bleiben. Wie kann Gott Sie segnen und bei einem Werke der Auferstehung gebrauchen, wenn Sie, falls er dieses durch Sie vollbrächte, unfähig wären, das Herrliche desselben wahrzunehmen? Wenn der Knabe erwacht wäre, so hätte es den Gehasi nicht überrascht; er hätte gedacht, dass er nur aus einem ungewöhnlich tiefen </w:t>
      </w:r>
      <w:r w:rsidRPr="004930D3">
        <w:rPr>
          <w:rFonts w:eastAsia="Times New Roman"/>
          <w:szCs w:val="24"/>
          <w:lang w:eastAsia="de-DE"/>
        </w:rPr>
        <w:lastRenderedPageBreak/>
        <w:t xml:space="preserve">Schlummer erweckt sei. Wenn Gott das Zeugnis derer, welche nicht an das gänzliche Verderben des Menschen glauben, zur Bekehrung von Seelen segnete, so würden sie nur sagen: „Das Evangelium macht sittlich gut und übt einen sehr wohltätigen Einfluss aus,“ aber sie würden niemals die wiedergebärende Gnade preisen und erheben, durch welche der, der auf dem Throne sitzt, alles neu macht. </w:t>
      </w:r>
    </w:p>
    <w:p w14:paraId="2E0CE0A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Beobachten Sie sorgfältig, was Elisa tat, als seine erste Bemühung so misslang. Wenn ein Versuch nicht gelingt, so müssen wir darum unser Werk nicht aufgeben. Wenn Sie bisher keinen Erfolg gesehen haben, lieber Bruder oder liebe. Schwester, müssen Sie daraus nicht den Schluss ziehen, dass Sie nicht zu dem Werke berufen seien, ebenso wenig, wie Elisa schließen durfte, dass das Kind nicht wieder lebendig werden würde. Die Lehre, die aus Ihrem Nicht-Erfolg zu ziehen ist, ist nicht mit der Arbeit aufzuhören, sondern die Methode zu ändern. Es ist nicht die Person, die am unrechten Ort ist, es ist die Methode, die unweise ist. Wenn Sie nicht im Stande gewesen sind, das zu vollführen, was Sie wünschten, so denken Sie an das Lied des Schulknaben: </w:t>
      </w:r>
    </w:p>
    <w:p w14:paraId="3F128D6E"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„Wenn es dir nicht gleich gelingt,</w:t>
      </w:r>
      <w:r w:rsidRPr="004930D3">
        <w:rPr>
          <w:rFonts w:eastAsia="Times New Roman"/>
          <w:szCs w:val="24"/>
          <w:lang w:eastAsia="de-DE"/>
        </w:rPr>
        <w:br/>
        <w:t xml:space="preserve">So versuch' es wiederum, wiederum.“ </w:t>
      </w:r>
    </w:p>
    <w:p w14:paraId="45C881F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Versuchen Sie es nicht auf dieselbe Weise, wenn Sie nicht gewiss sind, dass es die beste ist. Hat Ihre erste Methode keinen Erfolg gehabt, so müssen Sie dieselbe verbessern. Prüfen Sie, worin Sie gefehlt haben und dann mag durch das Ändern der Methode oder des Geistes, in dem gearbeitet wird, der Herr Sie zu einem Grade von nützlicher Wirksamkeit bereiten, der weit über Ihre Erwartung hinausgeht. Elisa, statt entmutigt zu werden, als er fand, dass das Kind nicht erwacht war, gürtete seine Lenden und eilte mit größerer Kraft zu dem Werke, das vor ihm lag. </w:t>
      </w:r>
    </w:p>
    <w:p w14:paraId="382F964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Beachten Sie, wohin das Kind gelegt war: „Und da Elisa ins Haus kam, siehe, da lag der Knabe tot auf seinem Bette.“ Dies war das Bett, welches die Gastfreiheit der Sunamitin für Elisa bereitet hatte, das berühmte Bett, welches mit dem Tisch, dem Stuhl und dem Leuchter, niemals in der Kirche Gottes vergessen werden wird. Dieses berühmte Bett sollte nun zu einem Zweck benutzt werden, an den die fromme Frau nicht gedacht, als sie aus Liebe zu dem Gott des Propheten es für den Propheten bereitete. Ich denke gern daran, dass das tote Kind auf jenem Bette lag, weil es ein Sinnbild des Platzes ist, an dem unsere unbekehrten Kinder liegen müssen, wenn wir sie errettet wünschen. Wenn wir zum Segen für sie werden sollen, müssen sie in unserem Herzen liegen, sie müssen unsere tägliche und nächtliche Sorge sein. Wir müssen den Gedanken an sie mit zu unserem stillen Lager nehmen, wir müssen an sie in den Nachtwachen denken, und wenn wir vor Sorgen nicht schlafen können, so müssen sie einen Anteil an dieser Mitternachtsangst haben. Unser Bett muss Zeuge sein von unserem Schreien: „Ach, dass Ismael leben sollte vor dir! Ach, dass diese lieben Knaben und Mädchen in meiner Klasse die Kinder des lebendigen Gottes werden möchten!“ Elia und Elisa lehren uns beide, dass wir das Kind nicht weit von uns legen müssen, draußen vor die Tür oder unten in ein Gewölbe kalten Vergessens, sondern ihm, wenn wir es zum Leben erweckt haben wollen, einen Platz in dem wärmsten Mitgefühl unseres Herzens einräumen. </w:t>
      </w:r>
    </w:p>
    <w:p w14:paraId="14A4498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Beim Weiterlesen finden wir: „Und er ging hinein und schloss die Türe zu für sie beide und betete zu dem Herrn.“ Nun geht der Prophet ernstlich an sein Werk, und wir haben eine treffliche Gelegenheit, von ihm das Geheimnis zu lernen, Kinder von den Toten aufzuwecken. Wenn Sie die Erzählung von Elia lesen, so werden Sie finden, dass Elisa in orthodoxer Weise zu Werke ging, in der Weise seines Meisters Elia. Dort lesen wir: „Und er sprach zu ihr: Gib mir her deinen Sohn. Und er nahm ihn von ihrem Schoß und ging hinauf auf den Saal, da er </w:t>
      </w:r>
      <w:r w:rsidRPr="004930D3">
        <w:rPr>
          <w:rFonts w:eastAsia="Times New Roman"/>
          <w:szCs w:val="24"/>
          <w:lang w:eastAsia="de-DE"/>
        </w:rPr>
        <w:lastRenderedPageBreak/>
        <w:t xml:space="preserve">wohnte und legte ihn auf sein Bette. Und rief den Herrn an und sprach: Herr, mein Gott, hast du auch der Witwe, bei der ich ein Gast bin, so übel getan, dass du ihren Sohn tötest? Und er maß sich über dem Kinde dreimal und rief den Herrn an und sprach: Herr, mein Gott, lass die Seele dieses Kindes wieder zu ihm kommen! Und der Herr erhörte die Stimme Elia; und die Seele des Kindes kam wieder zu ihm und ward lebendig. „Das Geheimnis liegt zum großen Teile in mächtigem Flehen.“ Er schloss die Türe zu für sie beide und betete zu dem Herrn. Das alte Sprichwort lautet: „Jede wahre Kanzel ist im Himmel aufgerichtet,“ womit gemeint ist, dass der wahre Prediger viel mit Gott verkehrt. Wenn wir nicht zu Gott um Segen bitten, wenn der Grund der Kanzel nicht im Kämmerlein gelegt wird, so wird unser öffentliches Auftreten nicht von Erfolg begleitet sein. So ist es mit Ihnen; jedes wirklichen Lehrers Macht muss von oben kommen. Wenn Sie nie in Ihr Kämmerlein gehen und die Tür zuschließen, wenn Sie nie am Gnadenstuhl für Ihr Kind beten, wie können Sie erwarten, dass Gott Sie begnadigen wird mit der Bekehrung desselben? Es ist eine ganz vortreffliche Weise, denke ich, die Kinder einzeln in Ihr Zimmer zu nehmen und mit ihnen zu beten. Sie werden Ihre Kinder bekehrt sehen, wenn Gott es Ihnen gibt, ein jedes einzeln zu nehmen, um dasselbe zu ringen, es in Ihr Zimmer zu führen und bei verschlossener Tür mit demselben und für dasselbe zu beten. Das Gebet mit Einem allein hat viel mehr Einfluss, als das in der Klasse gehaltene, nicht mehr Einfluss bei Gott, natürlich, aber mehr Einfluss auf das Kind. Solches Gebet wird oft seine eigene Erhörung sein; denn Gott wird vielleicht, während Sie Ihre Seele ausschütten, Ihr Gebet zu einem Hammer machen, der das Herz bricht, welches bloße An- sprachen nie bewegt haben. Beten Sie einzeln mit Ihren Kindern, und es wird sicherlich ein Mittel zu großem Segen sein. Wenn dies nicht getan werden kann, so muss jedenfalls Gebet da sein, viel Gebet, beständiges Gebet, heftiges Gebet, die Art von Gebet, die keine abschlägige Antwort annehmen will, wie Luthers Gebet, das er ein Bombardieren des Himmels nannte; das heißt das Aufpflanzen einer Kanone vor den Pforten des Himmels, um sie auf zu sprengen, denn das ist die Art, wie brünstige Beter obsiegen; sie wollen nicht vom Gnadenstuhl weggehen, ehe sie mit Luther rufen können „Vici“, „Ich habe gesiegt, ich habe das Gut erhalten, um das ich rang.“ „Das Himmelreich leidet Gewalt, und die Gewalt tun, die reißen es zu sich.“ Mögen wir solche gewaltige, Gottzwingende, den Himmel nötigende Gebete darbringen, so wird der Herr uns sein Antlitz nicht vergeblich suchen lassen! </w:t>
      </w:r>
    </w:p>
    <w:p w14:paraId="7DA59AE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Nachdem er gebetet, wandte Elisa Mittel an. Gebet und Mittel müssen zusammen gehen. Mittel ohne Gebet ist Vermessenheit! Gebet ohne Mittel Heuchelei! Dort lag das Kind und dort stand der ehrwürdige Mann Gottes! Beobachtet sein sonderbares Verfahren, er beugt sich über den Leichnam und legt seinen Mund auf des Kindes Mund. Der kalte tote Mund ward berührt von den warmen, lebendigen Lippen des Propheten, und ein Lebensstrom frischen, heißen Atems floss in die kalten, steinartigen Öffnungen des toten Mundes und Halses und der Lungen hinab. Danach legte der heilige Mann mit dem liebevollen Eifer der Hoffnungsfreudigkeit seine Augen auf des Kindes Augen and seine Hände auf des Kindes Hände; die warmen Hände des alten Mannes bedeckten die kalten des gestorbenen Kindes. Dann breitete er sich über das Kind und bedeckte es mit seinem ganzen Körper, als wollte er sein eigenes Leben in den leblosen Leib überführen und entweder mit dem Kinde sterben oder es lebendig machen. Wir haben von dem Gämsenjäger gehört, der einem furchtsamen Reisenden als Führer diente und der, als sie zu einem sehr gefährlichen Teil des Weges kamen, den Reisenden fest an sich band und sagte: „Wir beide oder keiner,“ d. h. „Wir beide werden lebendig bleiben oder keiner von uns; wir sind eins.“ So bewirkte der Prophet eine geheimnisvolle Verbindung zwischen sich und dem Knaben, und in seinem eigenen Herzen war es beschlossen, dass er entweder in des Kindes Tod erkalten oder das Kind mit seinem Leben erwärmen wollte. Was lehrt uns dieses? </w:t>
      </w:r>
    </w:p>
    <w:p w14:paraId="553582F6"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lastRenderedPageBreak/>
        <w:t xml:space="preserve">Viele und deutliche Lehren. Wir sehen hier wie in einem Bilde, dass wir, wenn wir einem Kinde geistliches Leben bringen wollen, uns sehr lebhaft des Kindes Zustand vergegenwärtigen müssen. Es ist tot, tot. Gott will, dass Sie fühlen, das Kind sei so tot in Übertretung und Sünde, wie Sie selber einst waren. Gott will, dass Sie, lieber Lehrer, mit diesem Tode in Berührung kommen sollen durch schmerzliches, zermalmendes, demütigendes Mitgefühl. Ich sagte Ihnen, dass wir beim Seelengewinnen beachten sollten, wie unser Meister handelte; nun, wie handelte er? Als er uns vom Tode erwecken wollte, was geziemte ihm zu tun? Er musste selber sterben! es gab keinen anderen Weg. So ist es mit Ihnen. Wenn Sie dieses tote Kind erwecken wollen, so müssen Sie die Kälte und das Grausen dieses Todes selbst fühlen. Ein sterbender Mensch ist nötig, um sterbende Menschen aufzuwecken. Ich kann nicht glauben, dass Sie je einen Brand aus dem Feuer reißen werden, ohne die Hand so nahe zu bringen, dass Sie die Hitze des Feuers fühlen. Sie müssen, mehr oder weniger ein deutliches Gefühl des furchtbaren Zornes Gottes und der Schrecken des zukünftigen Gerichts haben, sonst wird es Ihnen an Energie in Ihrer Arbeit fehlen und damit an einer der wesentlichsten Bedingungen des Erfolges. Ich denke nicht, dass der Prediger über solche Dinge jemals gut spricht, bis sie wie eine Last des Herrn ihn niederdrücken. „Ich predigte in Ketten,' sagte John Bunyan, „zu Menschen in Ketten.“ Verlassen Sie sich darauf, wenn der Tod, der in Ihren Kindern ist, Sie erschreckt, niederdrückt und überwältigt, dann ist der Zeitpunkt, wo Gott im Begriff ist, Sie zu segnen. </w:t>
      </w:r>
    </w:p>
    <w:p w14:paraId="00EE03C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Sie so des Kindes Zustand sich ganz vergegenwärtigen und Ihren Mund auf des Kindes Mund legen und Ihre Hände auf seine Hände, müssen Sie dann zunächst streben, sich, so weit als möglich, der Natur, den Gewohnheiten und dem Temperament des Kindes anzupassen. Ihr Mund muss des Kindes Worte ausfindig machen, so dass das Kind versteht, was Sie meinen; Sie müssen die Dinge mit eines Kindes Auge ansehen; Ihr Herz muss die Gefühle eines Kindes haben, so dass Sie ihm ein Freund und Gefährte sind; Sie müssen die Sünden der Jugend genau beobachten; Sie müssen die Versuchungen der Jugend mitfühlen; Sie müssen, so weit wie möglich, in die Freuden und Leiden der Kindheit eingehen. Sie müssen über das Schwierige dieser Sache nicht murren und es nicht als eine Demütigung empfinden; denn wenn Sie etwas für eine Beschwerde oder eine Herablassung halten, so haben Sie überhaupt nichts in der Sonntagsschule zu tun. Wenn irgendetwas Schweres von Ihnen verlangt wird, so müssen Sie es tun und es nicht für schwer halten. Gott wird kein totes Kind durch Sie erwecken, falls Sie nicht willig sind, diesem Kinde alles zu werden, wenn Sie nur seine Seele gewinnen können. </w:t>
      </w:r>
    </w:p>
    <w:p w14:paraId="46142FDA" w14:textId="2930B4DA"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Der Prophet, wie geschrieben steht, breitete sich aus über das Kind.“ Man hätte denken sollen, dass es heißen müsste, „er zog sich zusammen!“ Er war ein erwachsener Mann, und der andere bloß ein Knabe. Sollte es nicht sein: „er zog sich zusammen?“ Nein, „er streckte sich;“</w:t>
      </w:r>
      <w:r>
        <w:rPr>
          <w:rStyle w:val="Funotenzeichen"/>
          <w:rFonts w:eastAsia="Times New Roman"/>
          <w:szCs w:val="24"/>
          <w:lang w:eastAsia="de-DE"/>
        </w:rPr>
        <w:footnoteReference w:id="16"/>
      </w:r>
      <w:r w:rsidRPr="004930D3">
        <w:rPr>
          <w:rFonts w:eastAsia="Times New Roman"/>
          <w:szCs w:val="24"/>
          <w:lang w:eastAsia="de-DE"/>
        </w:rPr>
        <w:t xml:space="preserve"> und merken Sie sich, kein Strecken ist schwerer, als wenn ein Mann sich zu einem Kinde streckt. Der ist kein Narr, der zu Kindern sprechen kann; ein Einfaltspinsel irrt sich sehr, wenn er meint, dass seine Narrheit Knaben und Mädchen interessieren kann. Um die Kleinen zu lehren, haben wir unsere fleißigsten Studien, unsere ernstesten Gedanken, unsere reifsten Kräfte nötig. Sie werden ein Kind nicht lebendig machen, bis Sie sich gestreckt haben; und obwohl es seltsam scheint, ist es doch so: Der weiseste Mann muss alle seine Fähigkeiten anstrengen, wenn er mit Erfolg ein Lehrer der Jugend sein will. </w:t>
      </w:r>
    </w:p>
    <w:p w14:paraId="0F7CA56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Wir sehen also, dass Elisa ein Bewusstsein von dem Tode des Kindes hatte und dass er sich seinem Werke anpasste; aber mehr als alles, wir sehen Mitgefühl. Während Elisa selbst die Kälte der Leiche empfand, drang seine eigene Wärme in den toten Körper ein. An sich </w:t>
      </w:r>
      <w:r w:rsidRPr="004930D3">
        <w:rPr>
          <w:rFonts w:eastAsia="Times New Roman"/>
          <w:szCs w:val="24"/>
          <w:lang w:eastAsia="de-DE"/>
        </w:rPr>
        <w:lastRenderedPageBreak/>
        <w:t xml:space="preserve">erweckte dieses nicht das Kind; aber Gott wirkte dadurch die Körperwärme des alten Mannes kam in das Kind hinein, und ward das Mittel der Wiederbelebung. Möge jeder Lehrer diese Worte des Paulus erwägen: „Wir sind mütterlich gewesen bei euch, gleichwie eine Amme ihrer Kinder pfleget: also hatten wir Herzenslust an euch und waren willig, euch mitzuteilen nicht allein das Evangelium Gottes, sondern auch unser Leben, darum dass wir euch lieb gewonnen haben.“ Der echte Seelengewinner weiß, was dies bedeutet. Gott will durch seinen Geist unser herzliches Mitfühlen seiner Wahrheit segnen, und es das tun lassen, was diese Wahrheit allein, kalt gesprochen, nicht tun könnte. Hier ist also das Geheimnis. Sie müssen, lieber Lehrer, den Kleinen Ihre eigene Seele geben; Sie müssen fühlen, als wenn das Verlorengehen dieses Kindes Ihr eigenes Verlorengehen sein würde. Sie müssen fühlen, dass wenn das Kind unter dem Zorn Gottes bleibt, dies für Sie ein ebenso wahrhafter Schmerz wäre, als wenn Sie selbst unter dem Zorn Gottes wären. Sie müssen des Kindes Sünden vor Gott bekennen, als wenn es Ihre eigenen wären, und als ein Priester vor dem Herrn stehen und für dasselbe bitten. Das Kind ward von Elisas Körper bedeckt, und Sie müssen Ihre Klasse mit Ihrem Mitleid bedecken, und für sie ringen und sich strecken vor dem Herrn. Sehen Sie in diesem Wunder den Modus Operandi der Totenerweckung; der Heilige Geist bleibt geheimnisvoll in seinen Wirkungen, aber die Art der äußeren Mittel ist hier klar offenbart. </w:t>
      </w:r>
    </w:p>
    <w:p w14:paraId="3BE1176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Das Ergebnis von dem Werk des Propheten zeigte sich bald: „Des Kindes Leib ward warm.“ Wie froh muss Elisa gewesen sein; aber ich finde nicht, dass seine Freude und Befriedigung ihn lässiger in seinen Bemühungen machte. Seien Sie nie damit zufrieden, liebe Freunde, dass die Kinder Ihnen bloß Anlass zur Hoffnung geben. Kam ein Mädchen zu Ihnen und rief: „Lehrer, beten Sie für mich?“ Seien Sie froh, denn dies ist ein schönes Zeichen; aber sehen Sie nach mehr aus. Bemerkten Sie Tränen in eines Knaben Augen, als Sie von der Liebe Christi sprachen? Seien Sie dankbar dass der Leib warm wird, aber bleiben Sie dabei nicht stehen. Können Sie in Ihren Bemühungen jetzt etwas nachlassen? Bedenken Sie sich, Sie haben noch nicht Ihren Zweck erreicht. Leben ist es, was Sie wollen, nicht Wärme nur. Was Sie wollen, ist nicht bloßes Sündengefühl in dem Kinde, sondern Bekehrung; Sie wollen nicht nur Ergriffensein, sondern Wiedergeburt, - Leben, Leben von Gott, das Leben Jesu. Dies haben Ihre Schüler nötig, und nichts Geringeres darf Sie zufriedenstellen. </w:t>
      </w:r>
    </w:p>
    <w:p w14:paraId="454AFDB1"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Wiederum muss ich Sie bitten den Elisa zu beobachten. Es trat jetzt eine kleine Pause ein. „Er stand aber wieder auf und ging im Hause einmal hierher und daher.“ Bemerken Sie die Ruhelosigkeit des Mannes Gottes; er kann nicht ruhig sein. Das Kind wurde warm (gelobt sei Gott dafür, aber es lebt noch nicht); deshalb, statt sich auf seinen Stuhl am Tische niederzusetzen, geht der Prophet mit rastlosem Fuß hierhin und dorthin, unruhig, seufzend, sehnend, verlangend und unbehaglich. Er konnte nicht ertragen, auf die untröstliche Mutter zu blicken oder sie sagen zu hören: „Ist das Kind wieder zum Leben gebracht?“ sondern er fuhr fort, hin und her im Hause zu gehen, als wenn sein Leib nicht. ruhen könnte, weil seine Seele nicht befriedigt war. Ahmen Sie diese geheiligte Unruhe nach. Wenn Sie einen Knaben etwas ergriffen sehen, so sitzen Sie nicht nieder und sagen: „Das Kind gibt viel Hoffnung, Gott sei Dank; ich bin vollkommen befriedigt.“ Sie werden nie das unschätzbare Kleinod einer erretteten Seele auf diese Weise gewinnen; Sie müssen sich traurig, ruhelos, bekümmert fühlen, wenn Sie je ein Vater in der Kirche Gottes werden wollen. Der Ausdruck Pauli ist nicht in Worten zu erklären, aber Sie müssen seine Bedeutung in Ihrem Herzen kennen: „Welche ich abermals mit Ängsten gebäre, bis dass Christus in euch eine Gestalt gewinne.“ O, möge der Heilige Geist Ihnen solche innere Angst geben, solche Unruhe, Rastlosigkeit und heilige Unbehaglichkeit, bis Sie Ihre Schüler, die Hoffnung gaben, wirklich bekehrt sehen! Nachdem der Prophet eine kurze Zeit hin und her gegangen, stieg er wieder hinauf und streckte sich über ihn.“ Wenn es gut ist, etwas einmal zu tun, so ist es auch passend, es zweimal zu tun. Was zweimal gut ist, das ist siebenmal gut. Es muss Beharrlichkeit und Geduld da sein. Sie waren letzten Sabbat </w:t>
      </w:r>
      <w:r w:rsidRPr="004930D3">
        <w:rPr>
          <w:rFonts w:eastAsia="Times New Roman"/>
          <w:szCs w:val="24"/>
          <w:lang w:eastAsia="de-DE"/>
        </w:rPr>
        <w:lastRenderedPageBreak/>
        <w:t xml:space="preserve">sehr eifrig, seien Sie nicht träge am nächsten Sabbat. Wie leicht ist es, heute niederzureißen, was wir gestern gebaut haben! Wenn Gott mich in Stand setzt, durch die Arbeit eines Sabbats ein Kind davon zu überzeugen, dass ich es ernst meine, so lasst mich nicht das Kind am nächsten Sonntag überzeugen, dass ich es nicht ernst meine. Wenn meine frühere Wärme des Kindes Leib warm gemacht hat, so verhüte Gott, dass meine spätere Kühle des Kindes Herz wieder kalt mache! So gewiss die Wärme von Elisa auf das Kind überging, mag Kälte von Ihnen auf Ihre Klasse übergehen, wenn es Ihnen nicht völliger Ernst mit der Sache ist. </w:t>
      </w:r>
    </w:p>
    <w:p w14:paraId="68F3492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Elisa streckte sich wieder über das Bett mit manchem Gebet und manchem Seufzer und vielem Glauben, und endlich ward sein Wunsch ihm gewährt: „Da schnaubte der Knabe siebenmal, danach tat der Knabe seine Augen auf.“ Jede Art von Tätigkeit zeigte Leben an und befriedigte den Propheten. Der Ton war kein sehr artikulierter oder musikalischer, aber er war ein Zeichen des Lebens. Dies ist alles, was wir von jungen Kindern erwarten sollten, wenn Gott ihnen geistliches Leben gibt. Einige Gemeindeglieder erwarten sehr viel mehr, aber ich für mein Teil bin befriedigt, wenn die Kinder schnauben wenn sie irgendein wirkliches Anzeichen der Gnade geben, wie schwach und undeutlich es auch ist. </w:t>
      </w:r>
    </w:p>
    <w:p w14:paraId="5849BBC0"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Wenn das liebe Kind nur seinen verlorenen Zustand fühlt und auf das vollbrachte Werk Jesu vertraut, ob wir dies auch nur durch ein sehr undeutliches Zeugnis herausfinden, kein solches, wie wir von einem Doktor der Theologie annehmen oder von einem Erwachsenen erwarten würden, sollten wir da nicht Gott danken und das Kind aufnehmen und es für den Herrn erziehen? </w:t>
      </w:r>
    </w:p>
    <w:p w14:paraId="1FB48E24"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Vielleicht würde Gehasi, wenn er da gewesen wäre, nicht viel auf dies Schnauben gegeben haben, weil er sich nie über das Kind gestreckt hatte, aber Elisa war damit zufrieden. Ebenso werden wir, wenn wir wirklich im Gebet um Seelen gerungen haben, sehr rasch das erste Zeichen der Gnade gewahr werden und dankbar gegen Gott sein, wenn dies Zeichen auch nur ein Schnauben ist. </w:t>
      </w:r>
    </w:p>
    <w:p w14:paraId="6CBDC94D"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Dann tat der Knabe seine Augen auf, und wir wollen wagen, zu behaupten, dass Elisa dachte, er hätte nie zuvor so liebliche Augen gesehen. Ich weiß nicht, was für Augen es waren, ob braune oder blaue, aber das weiß ich, dass jedes Auge, das Gott Ihnen auftun hilft, für Sie ein schönes Auge sein wird. Ich hörte neulich einen Lehrer reden von „einem prächtigen Knaben“, der in seiner Klasse errettet worden wäre, und eine Lehrerin sprach von „einem lieben Mädchen“ in ihrer Klasse, das den Herrn lieb hätte. Kein Zweifel daran, es würde ein Wunder sein, wenn sie nicht „prächtig“ und „lieb“ wären in den Augen derjenigen, die sie zu Jesu gebracht haben, denn für Jesum Christum sind sie noch prächtiger und lieber. Geliebte Freunde, mögen Sie oft in aufgetane Augen blicken, die ohne Ihr von der göttlichen Gnade gesegnetes Lehren dunkel durch das Starren des geistlichen Todes gewesen wären! Dann werden Sie in der Tat hochbegnadet sein. </w:t>
      </w:r>
    </w:p>
    <w:p w14:paraId="47E08117"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Ein Wort der Warnung. Ist in dieser Versammlung ein Gehasi? Wenn unter dieser großen Schar von Sonntagsschullehrern einer ist, der nicht mehr tun kann, als den Stab tragen, so bemitleide ich ihn. Ach! mein Freund, möge Gott in seiner Barmherzigkeit Ihnen Leben geben, denn wie können Sie sonst erwarten, das Werkzeug zu sein, andere lebendig zu machen? Wenn Elisa selbst ein Leichnam gewesen wäre, so wäre es eine hoffnungslose Aufgabe gewesen, zu erwarten, dass das Leben mitgeteilt werden würde dadurch, dass man eine Leiche auf die andere legte. Es ist vergeblich für jene kleine Klasse von toten Seelen sich um eine andere tote Seele, wie Sie sind, zu versammeln. Eine tote Mutter, erkaltet und erstarrt, kann nicht ihr Kindchen hegen. Was für Wärme, was für Behagen können die empfangen, die vor einem leeren Ofen frösteln? Und ein solcher sind Sie. Möge zuerst ein Gnadenwerk in Ihrer eigenen </w:t>
      </w:r>
      <w:r w:rsidRPr="004930D3">
        <w:rPr>
          <w:rFonts w:eastAsia="Times New Roman"/>
          <w:szCs w:val="24"/>
          <w:lang w:eastAsia="de-DE"/>
        </w:rPr>
        <w:lastRenderedPageBreak/>
        <w:t xml:space="preserve">Seele stattfinden, und dann möge der ewige Geist Gottes, der allein Seelen lebendig machen kann, Sie als Werkzeug gebrauchen, um viele zum Lobe seiner Gnade lebendig zu machen! Nehmen Sie, liebe Freunde, meinen brüderlichen Gruß an und glauben Sie, dass meine innigen Gebete mit Ihnen sind, dass Sie gesegnet und zu einem Segen gemacht werden mögen. </w:t>
      </w:r>
    </w:p>
    <w:p w14:paraId="7345F751" w14:textId="5EEE06D0" w:rsidR="004930D3" w:rsidRDefault="004930D3">
      <w:pPr>
        <w:spacing w:after="0" w:line="240" w:lineRule="auto"/>
        <w:rPr>
          <w:lang w:eastAsia="de-DE"/>
        </w:rPr>
      </w:pPr>
      <w:r>
        <w:rPr>
          <w:lang w:eastAsia="de-DE"/>
        </w:rPr>
        <w:br w:type="page"/>
      </w:r>
    </w:p>
    <w:p w14:paraId="04753CBC" w14:textId="77777777" w:rsidR="004930D3" w:rsidRDefault="004930D3" w:rsidP="004930D3">
      <w:pPr>
        <w:pStyle w:val="berschrift1"/>
        <w:rPr>
          <w:sz w:val="48"/>
        </w:rPr>
      </w:pPr>
      <w:r>
        <w:lastRenderedPageBreak/>
        <w:t>Wie Seelen für Christum zu gewinnen sind.</w:t>
      </w:r>
    </w:p>
    <w:p w14:paraId="175160E9"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Eine Ansprache an Straßenprediger. </w:t>
      </w:r>
    </w:p>
    <w:p w14:paraId="27FF90E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Es ist ein großes Vorrecht, zu einer so edlen Schar von Predigern reden zu dürfen; ich wünschte, ich wäre tauglicher für die Aufgabe. Silber der Beredsamkeit und Gold tiefer Gedanken habe ich nicht; was ich aber habe, das gebe ich Ihnen. </w:t>
      </w:r>
    </w:p>
    <w:p w14:paraId="1267BC7A"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Das Gewinnen der Seelen. Was ist es, eine Seele gewinnen? Ich hoffe, Sie halten es mit der altmodischen Weise, Seelen zu erretten. Alles scheint heutzutage erschüttert und von den alten Grundlagen weggeschoben zu sein. Es scheint, dass wir aus den Menschen das Gute, das schon in ihnen ist, entwickeln sollen; viel Gutes mögen Sie bekommen, wenn Sie dies Verfahren versuchen. Mir ist bange, dass Sie im Fortgange der Evolution Teufel entwickeln werden. Ich weiß nicht viel anderes, das aus der menschlichen Natur herauskommen wird, denn sie ist so voll Sünde, wie ein Ei voll Nahrung ist; und die Evolution der Sünde muss ewiges Unheil sein. Wir alle glauben, dass wir ans Seelengewinnen gehen müssen mit dem Wunsche, in Gottes Namen alles neu gemacht zu sehen. Diese alte Kreatur ist tot und verderbt und muss begraben werden; und je eher, desto besser. Jesus ist gekommen, damit das Alte vergehen und alles neu gemacht werden möchte. Im Verlauf unseres Werkes versuchen wir den Menschen zu nützen, indem wir uns bemühen, sie zur Mäßigkeit zu bringen; möge Gott alles derartige Werk segnen! Aber wir würden unsere Arbeit für misslungen halten, wenn wir eine Welt von Mäßigkeitsfreunden hervorgebracht und sie alle als Ungläubige gelassen hätten. Wir zielen auf etwas mehr als Mäßigkeit ab, denn wir glauben, dass die Menschen wiedergeboren werden müssen. Es ist gut, wenn sogar eine Leiche rein ist, und deshalb gut, wenn die Unwiedergeborenen sittlich sind. Es wäre ein großer Segen, wenn sie gereinigt würden von den Lastern, welche diese Stadt stinkend machen vor Gott und vor guten Menschen. </w:t>
      </w:r>
    </w:p>
    <w:p w14:paraId="30B648C5"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Aber unsere Arbeit ist nicht so sehr dieses, als dahin zu wirken, dass die in der Sünde Toten lebendig werden und dass Jesus Christus regiere, wo jetzt der Fürst, der in der Luft herrscht, das Regiment hat. Sie predigen, Brüder, zu dem Zwecke, dass die Menschen die Sünde aufgeben und zu Jesu fliehen, um Vergebung zu erlangen, dass sie durch seinen Heiligen Geist erneuert werden und ebenso sehr alles Heilige lieben lernen, wie sie jetzt alles Sündige lieben. Sie zielen auf eine radikale Kur ab; die Art wird an die Wurzel der Bäume gelegt; die Besserung der alten Natur würde Sie nicht befriedigen, Sie wollen Mitteilung einer neuen Natur durch die göttliche Macht, damit diejenigen, welche sich in der Straße um Sie sammeln, für Gott leben mögen. </w:t>
      </w:r>
    </w:p>
    <w:p w14:paraId="5C128D19"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Unser Ziel ist, die Welt von unten nach oben zu kehren; oder mit anderen Worten: wir wünschen, dass da, wo die Sünde mächtig geworden, die Gnade viel mächtiger werde. Wir bezwecken ein Wunder. Es ist gut, dies gleich am Anfang festzustellen. Einige Brüder denken, dass sie ihren Ton zu der geistlichen Fähigkeit ihrer Hörer herabstimmen müssen; aber dies ist ein Irrtum. Nach der Meinung dieser Brüder sollte man nicht einen Mann ermahnen, Buße zu tun und zu glauben, wenn man nicht glaubt, dass er aus eigener Kraft Buße tun und glauben könne. Meine Erwiderung ist ein Bekenntnis: Ich gebiete den Menschen im Namen Jesu, Buße zu tun und zu glauben, obwohl ich weiß, dass sie ohne die Gnade Gottes nichts der Art tun können; denn ich bin nicht gesandt, zu arbeiten demgemäß, was meine eigene Vernunft mir eingibt, sondern gemäß den Befehlen meines Herrn und Meisters. Unser ist die wunderbare Methode, welche aus der Verleihung des Heiligen Geistes entspringt, der seinen Predigern befiehlt, Wunder zu tun im Namen des heiligen Kindes Jesus. Wir sind gesandt, um zu blinden Augen zu sprechen: „Seht“, zu tauben Ohren: „Höret“, zu toten Herzen: „Lebt“, und sogar zu Lazarus, der in dem Grabe verweset, in welchem er schon stinkt: „Lazare, komm </w:t>
      </w:r>
      <w:r w:rsidRPr="0029421A">
        <w:rPr>
          <w:rFonts w:eastAsia="Times New Roman"/>
          <w:szCs w:val="24"/>
          <w:lang w:eastAsia="de-DE"/>
        </w:rPr>
        <w:lastRenderedPageBreak/>
        <w:t xml:space="preserve">heraus.“ Dürfen wir dies tun? Wir werden weise sein, wenn wir mit der Überzeugung beginnen, dass wir hierzu gänzlich machtlos sind, wenn nicht unser Meister uns gesandt hat und mit uns ist. Aber wenn er, der uns gesandt hat, mit uns ist, so sind alle Dinge möglich dem, der da glaubt. O Prediger, wenn du aufstehst, um zu sehen, was du tun kannst, so wird es weise sein, dich rasch wieder niederzusetzen; wenn du aber aufstehst, um zu erproben, was dein allmächtiger Herr und Meister durch dich tun kann, so liegen unendliche Möglichkeiten vor dir! Es gibt keine Grenze für das, was Gott vollbringen kann, wenn er durch dein Herz und deine Stimme wirkt. Als neulich am Sabbatmorgen meine lieben Brüder, die Diakonen und Ältesten dieser Gemeinde, sich, wie es ihre Gewohnheit ist, zum Gebet um mich versammelten, sagte einer von ihnen: „Herr, nimm ihn, wie ein Mann ein Werkzeug in seine Hand nimmt, wenn er es mit festem Griff erfasst und es dann gebraucht, um damit das zu vollbringen, was er will.“ Das ist es, was allen Arbeitern nottut: dass Gott der durch sie Arbeitende ist. Sie sollen Werkzeuge in den Händen Gottes sein; Sie selber sollen natürlich alle Ihre Kräfte und Fähigkeiten anstrengen, die der Herr Ihnen geliehen hat; aber sich doch niemals auf ihre eigene Macht verlassen, sondern allein auf jene heilige geheimnisvolle, göttliche Kraft, welche in uns und durch uns und mit uns auf die Herzen und Gemüter der Menschen wirkt. </w:t>
      </w:r>
    </w:p>
    <w:p w14:paraId="4EBBE8A0"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Brüder, wir haben uns sehr getäuscht, nicht wahr, in einigen unserer Bekehrten? Wir werden uns immer täuschen, soweit sie unsere Bekehrten sind. Wir werden uns sehr über sie freuen, wenn sie sich als das Werk Gottes erweisen. Wenn die Macht der Gnade in ihnen wirkt, dann wird es herrlich sein; denn die Gnade bringet Herrlichkeit; aber bloße Redekunst wird auf die Länge nur falschen Schein und Schande erzeugen. Wenn wir predigen und uns ein sehr hübscher, blumenreicher Sah, ein sehr zierlicher, poetischer Ausdruck in den Sinn kommt, so wünsche ich, wir könnten zurückgehalten werden durch jene Furcht, welche auf den Apostel Paulus wirkte, wenn er sagte, dass er nicht mit klugen Worten predigen wolle, „auf dass nicht das Kreuz Christi zunichtewerde“. Es ist die Pflicht eines Predigers des Evangeliums, ob er in Häusern oder auf der Straße predigt, zu sprechen: „Ich könnte dieses sehr hübsch sagen, aber dann würden sie vielleicht darauf achten, wie ich es sage; ich will es darum so sagen, dass sie nur den inneren Wert der Wahrheit, die ich sie lehre, beachten.“ Es ist weder die Weise, wie wir das Evangelium vortragen, noch die Art, wie wir es illustrieren, was Seelen gewinnt, sondern das Evangelium selbst tut das Werk in den Händen des Heiligen Geistes, und von diesem müssen wir die gründliche Bekehrung der Menschen erwarten. Ein Wunder muss gewirkt werden, durch welches unsere Hörer die Erzeugnisse jener „mächtigen Stärke“ werden, welche „Gott in Christo gewirkt hat, da er ihn von den Toten auferwecket hat und gesetzt zu seiner Rechten im Himmel über alle Fürstentümer und Gewalt“; darum müssen wir von uns selbst hinwegsehen zu dem lebendigen Gott. Nicht wahr? Wir erstreben gründliche, wirkliche Bekehrung; deshalb verlassen wir uns auf die Macht des Heiligen Geistes. Wenn es ein Wunder ist, so muss Gott es wirken, das ist klar; es kann nicht durch unsere Schlussfolgerungen oder Überredungen oder Drohungen geschehen, es kann nur vom Herrn kommen. </w:t>
      </w:r>
    </w:p>
    <w:p w14:paraId="19D81539"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Wann, denn dies ist der Punkt, worauf es ankommt, können wir erwarten, mit dem Geiste Gottes begabt zu werden und in seiner Kraft auszugehen? Ich erwidere, dass sehr viel von dem Seelenzustande des Predigers selbst abhängt. Ich bin überzeugt, wir haben nie genug Gewicht gelegt auf das Werk Gottes in unserem eigenen Innern mit Bezug auf unser Predigen. Ein ganz Gott geweihter Mann kann von der göttlichen Kraft so voll sein, dass alle um ihn her es merken müssen. Sie können nicht sagen, was es ist, oder von wannen es kommt und vielleicht nicht, wohin es geht; aber es ist etwas an dem Manne, was weit über die gewöhnliche Ordnung der Dinge hinaus geht. Zu einer andern Zeit ist derselbe Mann vielleicht schwach und stumpf und sich selbst dessen bewusst. Siehe! Er will ausgehen wie vormals, aber er kann keine mächtige Tat tun. Es ist klar, dass selbst Simson in der rechten Verfassung sein muss, sonst kann er keine Siege gewinnen. Wenn des Kämpfers Locken geschoren sind, so werden </w:t>
      </w:r>
      <w:r w:rsidRPr="0029421A">
        <w:rPr>
          <w:rFonts w:eastAsia="Times New Roman"/>
          <w:szCs w:val="24"/>
          <w:lang w:eastAsia="de-DE"/>
        </w:rPr>
        <w:lastRenderedPageBreak/>
        <w:t xml:space="preserve">die Philister über ihn lachen; wenn der Herr von einem Manne gewichen ist, so ist ihm keine Kraft zu nützlichem Dienst geblieben. Liebe Brüder, achten Sie sorgfältig auf Ihren eigenen Zustand vor Gott. Sorgen Sie für Ihr eigenes Landgut, achten Sie wohl auf die Schaf- und Rinderherden. Wenn Sie nicht in Gottes Nähe wandeln, wenn Sie nicht in jenem klarem Lichte weilen, das den Thron Gottes umgibt und das nur denen bekannt ist, welche mit dem Ewigen Gemeinschaft haben, werden Sie aus Ihrer Kammer herausgehen und zu Ihrem Werke eilen, aber nichts wird danach kommen. Das Gefäß ist allerdings nur ein irdenes, hat indes doch seinen Platz in der göttlichen Ordnung; aber es wird mit dem göttlichen Schatz nicht gefüllt werden, wenn es nicht rein ist, und wenn es nicht auch in anderer Hinsicht tauglich ist zum Gebrauch für den Herrn. Lassen Sie mich Ihnen einiges namhaft machen, bei welchem viel von dem Prediger selber abhängen muss. </w:t>
      </w:r>
    </w:p>
    <w:p w14:paraId="11B2F00B"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Wir gewinnen einige Seelen für Christum dadurch, dass wir als Zeugen handeln. Wir treten auf und legen über gewisse Wahrheiten Zeugnis ab für den Herrn Jesum Christum. Nun, ich habe nie das große Vorrecht gehabt, von einem Rechtsanwalt in die Enge getrieben zu werden. Ich habe zuweilen daran gedacht, was ich tun sollte, wenn ich als Zeuge aufgerufen würde, um verhört und kreuzverhört zu werden. Ich denke, ich würde einfach aufstehen und die Wahrheit erzählen, soweit ich sie wüsste, und keinen Versuch machen, meinen Witz oder meine Sprachgewandtheit oder mein Urteil zu zeigen. Wenn ich einfache, grade Antworten auf die Fragen gäbe, so würde ich jeden Rechtsanwalt unter dem Himmel überwinden. Die Schwierigkeit liegt darin, dass ein Zeuge so oft sich mehr seiner selbst bewusst ist, als dessen, was er zu sagen hat; deshalb fühlt er sich bald müde, geplagt und gelangweilt, und wenn er ärgerlich wird, ist er kein guter Zeuge in der Sache. Nun, Sie Straßenprediger, werden häufig in die Enge getrieben; des Teufels Anwälte werden sicherlich zu Ihnen kommen, er hat deren eine große Zahl beständig in seinem Dienste. Das Eine, was Sie zu tun haben, ist: von der Wahrheit Zeugnis abzulegen. Wenn Sie sich selber fragen: „Wie soll ich diesem Mann geschickt antworten, damit ich ihn besiege?“ so werden Sie nicht weislich tun. Eine witzige Antwort ist oft etwas sehr Passendes; aber eine fromme Antwort ist doch besser. Versuchen Sie, zu sich selbst zu sagen: „Es kommt im Grunde nicht viel darauf an, ob dieser Mann beweist, dass ich ein Narr bin oder nicht, denn ich weiß das schon. Ich bin's zufrieden, um Christi willen für einen Narren gehalten zu werden und mich um meinen Ruf nicht zu kümmern. Ich habe zu zeugen von dem, was ich weiß, und mit Gottes Hilfe will ich das kühn tun. Wenn der, welcher mich unterbricht, mich über andere Dinge befragt, will ich sagen, dass ich nicht komme, um von andern Dingen zu zeugen, sondern nur dieses Eine tun. Zu diesem Endzweck will ich sprechen, und zu keinem andern.“ </w:t>
      </w:r>
    </w:p>
    <w:p w14:paraId="18AFA2A7"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Brüder, der Zeuge muss selbst errettet, und sollte seiner Errettung gewiss sein. Ich weiß nicht, ob Sie an Ihrer eigenen Errettung zweifeln. Vielleicht sollte ich Ihnen empfehlen zu predigen, selbst wenn das der Fall ist, da Sie, wenn Sie nicht selbst errettet sind, doch wünschen, dass andere es werden. Sie zweifeln nicht, dass Sie einst volle Glaubensgewissheit hatten; und jetzt wenn Sie voll Trauer zu bekennen haben: „Ach! Ich fühle nicht die volle Kraft des Evangeliums an meinem eigenen Herzen,“ können Sie aufrichtig hinzufügen: „Dennoch weiß ich, dass es wahr ist, denn ich habe gesehen, dass es andere errettet, und ich weiß, dass keine andere Macht mich erretten kann.“ Vielleicht wird sogar dieses stammelnde, so aufrichtig ehrliche Zeugnis eine Träne in Ihres Gegners Auge bringen und Mitgefühl mit Ihnen erwecken. „Ich predigte,“ sagt John Bunyan, „zuweilen ohne Hoffnung, wie ein Mensch in Ketten zu Menschen in Ketten, und wenn ich auch meine eigenen Fesseln klirren hörte, so sagte ich doch andern, dass es Befreiung für sie gäbe und hieß sie auf den großen Befreier blicken.“ Ich würde Bunyan nicht gewehrt haben, wenn er so predigte. Dennoch aber ist es etwas Großes, wenn Sie aus eigener, persönlicher Erfahrung erklären können, dass der Herr „eherne Türen zerbrochen und eiserne Riegel zerschlagen“ hat. Die, welche unser Zeugnis hören, fragen: „Sind Sie </w:t>
      </w:r>
      <w:r w:rsidRPr="0029421A">
        <w:rPr>
          <w:rFonts w:eastAsia="Times New Roman"/>
          <w:szCs w:val="24"/>
          <w:lang w:eastAsia="de-DE"/>
        </w:rPr>
        <w:lastRenderedPageBreak/>
        <w:t xml:space="preserve">dessen gewiss?“ Dessen gewiss? Ich bin dessen so gewiss, wie ich gewiss bin, dass ich ein lebendiger Mensch bin. Die Leute nennen dies „zu große Bestimmtheit.“ Das macht nichts aus. Ein Mann muss wissen, worüber er predigt, sonst lasst ihn niedersitzen. Wenn ich irgendeinen Zweifel hätte an den Dingen, die ich von dieser Kanzel predige, so würde ich mich schämen, der Pastor dieser Gemeinde zu bleiben; aber ich predige, was ich weiß, und zeuge von dem, was ich gesehen habe. Wenn ich mich irre, so irre ich von ganzem Herzen und mit aller Kraft, und ich wage meine Seele und alle ihre ewigen Angelegenheiten an die Wahrheit dessen, was ich predige. Wenn das Evangelium, das ich predige, mich nicht errettet, so werde ich niemals errettet werden, denn was ich andern verkünde, ist mein eigener, persönlicher Grund des Vertrauens. Ich habe kein Rettungsboot für mich allein; die Arche, zu der ich andere einlade, schließt mich und alles, was ich habe, ein. </w:t>
      </w:r>
    </w:p>
    <w:p w14:paraId="24FF8D2D"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Ein guter Zeuge sollte alles, was er sagen will, selbst wissen; er sollte sich in seinem Thema zu Hause fühlen. Er wird als Zeuge aufgerufen, sagen wir, in Sachen eines Diebstahls; er weiß, was er sah, und hat nur darüber eine Erklärung abzugeben. Man beginnt, ihn zu befragen über ein Bild in dem Hause oder über die Farbe eines Kleides, das in der Garderobe hing. Er antwortet: „Sie gehen weiter, als meine Erinnerung reicht, ich kann nur von dem zeugen, was ich sah.“ Was wir wissen, und was wir nicht wissen, würde zwei große Bücher ausmachen, und wir dürfen sicherlich bitten, dass man uns mit dem zweiten verschone. </w:t>
      </w:r>
    </w:p>
    <w:p w14:paraId="7AD7CD23"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Bruder, sagen Sie, was Sie wissen und dann sitzen Sie nieder. Aber seien Sie ruhig und gelassen, während Sie von dem reden, womit Sie persönlich bekannt sind. Sie werden sich nie so Ihren Gemütsbewegungen überlassen können, dass Sie sich heimisch unter den Leuten fühlen, wenn Sie nicht heimisch in Ihrem Thema sind. Wenn Sie wissen, was Sie wollen, so fühlen Sie sich frei genug, um mit ernstem Eifer zu predigen. Wenn Sie Straßenprediger nicht das Evangelium von Anfang bis Ende kennen und wissen, wo Sie sind, wenn Sie es vortragen, können Sie nicht mit der rechten Gemütsbewegung predigen; aber wenn Sie heimisch in Ihrer Lehre sind, dann stehen Sie auf und seien Sie so kühn und eifrig und dringlich, wie Sie wollen. Treten Sie den Leuten gegenüber in dem Gefühl, dass Sie ihnen etwas sagen werden, was des Hörens wert ist, dessen Sie ganz gewiss sind, was für Sie Ihr wahres Leben ist. Es sind ehrliche Herzen in jeder Versammlung draußen und auch in jeder drinnen, die nur einen ehrlichen Glauben zu hören brauchen, so werden sie ihn annehmen und zum Glauben an den Herrn Jesum Christum gebracht werden. </w:t>
      </w:r>
    </w:p>
    <w:p w14:paraId="43E5B718"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Aber Sie sind nicht nur Zeugen, Sie sind Sachwalter des Herrn Jesu Christi. Nun, bei einem Sachwalter hängt sehr viel von dem Manne selbst ab. Es scheint, als wenn das Kennzeichen und Merkmal des Christentums bei einigen Predigern nicht eine feurige Zunge, sondern ein Eisblock wäre. Sie möchten nicht einen Anwalt haben, der aufstünde und Ihre Sache in einer kalten, überlegten Weise führte und den es nicht im geringsten zu kümmern schiene, ob Sie des Mordes schuldig befunden oder freigesprochen würden. Wie könnten Sie seine Gleichgültigkeit ertragen, wenn Sie in Gefahr stünden, gehängt zu werden? O, nein! Sie wünschen, solchen falschen Advokaten zum Schweigen zu bringen. Ebenso: wenn ein Mann für Christum zu sprechen hat und es ist ihm kein Ernst damit, so lasst ihn zu Bett gehen. Sie lächeln, aber wäre es nicht besser, dass er zu Bett ginge, als dass er eine ganze Versammlung in Schlaf bringt, ohne dass sie zu Bett geht? Ja, wir müssen es sehr ernst nehmen. Wenn wir etwas über die Menschen vermögen sollen, so müssen wir sie lieben. Es gibt eine echte Liebe zu Menschen, die einige besitzen, und es gibt einen echten Widerwillen gegen Menschen, den andere besitzen. Ich kenne Herren, die ich in gewisser Weise achte, welche zu denken scheinen, die arbeitenden Klassen seien widerwärtig und schlecht, müssten im Zaum gehalten und mit Strenge regiert werden. Mit solchen Ansichten werden sie niemals die Arbeiter bekehren. Um Menschen zu gewinnen, müssen Sie fühlen: „Ich bin einer von ihnen. Wenn sie erbärmlich </w:t>
      </w:r>
      <w:r w:rsidRPr="0029421A">
        <w:rPr>
          <w:rFonts w:eastAsia="Times New Roman"/>
          <w:szCs w:val="24"/>
          <w:lang w:eastAsia="de-DE"/>
        </w:rPr>
        <w:lastRenderedPageBreak/>
        <w:t xml:space="preserve">sind, ich bin einer von ihnen; wenn sie verlorene Sünder sind, ich bin einer von ihnen; wenn sie einen Heiland brauchen, ich bin einer von ihnen.“ Zu dem größten Sünder sollten Sie predigen mit diesem Spruch vor Augen: Solcher sind euer etliche gewesen.“ Die Gnade allein macht, dass wir anders sind, und diese Gnade predigen wir. Echte Liebe zu Gott und warme Liebe zu den Menschen, dies macht den rechten Sachwalter. </w:t>
      </w:r>
    </w:p>
    <w:p w14:paraId="5EADE577" w14:textId="4AA373D9"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Ich glaube ferner, obwohl gewisse Leute es verneinen, dass man auch die Furcht auf die Menschen wirken lassen muss und dass der Prediger selber diese fühlen sollte. „Noah, von Furcht bewegt, bereitete eine Arche zum Heil seines Hauses</w:t>
      </w:r>
      <w:r>
        <w:rPr>
          <w:rStyle w:val="Funotenzeichen"/>
          <w:rFonts w:eastAsia="Times New Roman"/>
          <w:szCs w:val="24"/>
          <w:lang w:eastAsia="de-DE"/>
        </w:rPr>
        <w:footnoteReference w:id="17"/>
      </w:r>
      <w:r w:rsidRPr="0029421A">
        <w:rPr>
          <w:rFonts w:eastAsia="Times New Roman"/>
          <w:szCs w:val="24"/>
          <w:lang w:eastAsia="de-DE"/>
        </w:rPr>
        <w:t xml:space="preserve">.“ Errettung von dem Tode in der Flut war in dieser Furcht Noahs; und wenn ein Mann dahin kommt, für andere zu fürchten, so dass sein Herz ausruft: „Sie werden umkommen, sie werden umkommen, sie werden in die Hölle sinken, sie werden auf ewig von dem Angesichte des Herrn verbannt werden,“ und wenn diese Furcht auf seiner Seele lastet und ihn niederdrückt und ihn dann treibt, hinzugehen und mit Tränen zu predigen, o, dann wird er die Menschen so bitten und mahnen, dass er sie gewinnt! Da er die „Schrecken des Herrn“ kennt, wird er die Menschen überreden. Die Schrecken des Herrn kennen ist das Mittel, wodurch wir lernen, zu überreden und nicht hart zu sprechen. Einige haben die Schrecken des Herrn gebraucht, um zu erschrecken; aber Paulus brauchte sie, um zu überreden. Lassen Sie uns ihn nachahmen. Sagen Sie: „Wir sind gekommen, euch, liebe Männer und Brüder, zu sagen, dass die Welt in Flammen steht und dass ihr fliehen müsst, um euer Leben zu erretten und auf den Berg euch flüchten, auf dass ihr nicht verzehret werdet.“ Wir müssen diese Warnung geben mit der vollen Überzeugung, dass sie wahr ist, sonst werden wir nur dem Knaben gleichen, der zum Spaß rief: „Ein Wolf!“ Etwas von dem Schatten des letzten furchtbaren Lages muss auf unsere Seele fallen, um unserer Gnadenbotschaft den Ton der Überzeugung zu geben, sonst werden wir des Sachwalters wahre Kraft nicht haben. Brüder, wir müssen den Menschen sagen, dass ihnen der Heiland dringend nottut, und ihnen zeigen, dass wir es fühlen, wie nötig er ihnen ist, sonst werden wir sie schwerlich zum Heiland bringen. </w:t>
      </w:r>
    </w:p>
    <w:p w14:paraId="5048E696"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Wer Christi Sache führt, sollte selber von dem Gedanken an den Tag des Gerichts bewegt sein. Wenn ich durch jene Tür auf die Kanzel trete und die ungeheure Menschenmenge mir gegenüber sehe, so erschrecke ich oft. Denken Sie an diese Tausende von unsterblichen Seelen, welche durch die Fenster jener aufmerksamen Augen schauen, und ich soll zu ihnen allen predigen und für ihr Blut verantwortlich sein, wenn ich nicht treu gegen sie bin. Ich sage Ihnen, das gibt mir ein Gefühl, als wenn ich zurückweichen müsste. Aber. Furcht ist nicht allein da. Ich werde aufrecht gehalten durch die Hoffnung und den Glauben, dass Gott diese Leute zu segnen beabsichtigt durch das Wort, das er mich predigen lassen wird. Ich glaube, dass jeder in der Menschenmenge von Gott zu irgendeinem Zweck dahin gesandt ist, und dass ich gesandt bin, diesen Zweck auszuführen. Ich denke oft während des Predigens bei mir: „Wer wird jetzt bekehrt?“ Es kommt mir nie in den Sinn, dass das Wort des Herrn seinen Zweck verfehlen wird. Nein, das kann niemals der Fall sein. Häufig fühle ich mich ganz sicher, dass Menschen bekehrt werden, und immer, dass Gott durch das Zeugnis von seiner Wahrheit verherrlicht wird. Sie mögen sich darauf verlassen, Ihre hoffnungsvolle Überzeugung, dass Gottes Wort nicht leer zu ihm zurückkehren kann, ist eine große Ermutigung für Ihre Hörer sowohl, wie für Sie selber. Ihre begeisterte Zuversicht, dass sie bekehrt werden, mag wie der kleine Finger einer Mutter sein, den sie nach dem Kinde ausstreckt, um ihm zu helfen, zu ihr zu kommen. Das Feuer in Ihrem Herzen mag einen Funken in ihre Seelen werfen, wodurch die Flamme des geistlichen Lebens in ihnen angezündet wird. Lassen Sie uns alle die Kunst lernen, die Menschenseelen zu bitten und zu mahnen. </w:t>
      </w:r>
    </w:p>
    <w:p w14:paraId="17C2F8F6"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lastRenderedPageBreak/>
        <w:t xml:space="preserve">Doch, liebe Straßenprediger, und alle hier anwesenden Christen, wir haben nicht nur Zeugen und Sachwalter zu sein, sondern auch Vorbilder. Eine der besten Weisen, wilde Enten zu fangen, ist die Benützung eines Lockvogels. Die Lockente geht selbst in das Netz ein, und die andern folgen ihr. Wir sollten in der christlichen Kirche mehr die heilige Kunst des Lockens üben; d. h. unser Beispiel, indem wir selbst zu Christo kommen, indem wir ein gottseliges Leben inmitten eines verkehrten Geschlechts führen, unser Beispiel in Freud' und Leid, unser Beispiel heiliger Unterwerfung unter den göttlichen Willen in der Zeit der Not, unser Beispiel auf allen frommen Wegen wird andere dahin führen, den Weg des Lebens zu betreten. Sie können sich natürlich nicht auf die Straße stellen und von ihrem Beispiel erzählen; aber es gibt keinen Straßenprediger, der nicht besser bekannt ist, als er denkt. Irgendeiner in dem Haufen mag das Privatleben des Redenden kennen. Ich hörte einmal von einem Straßenprediger, dem ein Hörer zugerufen: „AH Jack, du wagst nicht so vor deiner eigenen Tür zu predigen!“ Es war unglücklicherweise kurz vorher geschehen, dass dieser Prediger mit einem seiner Nachbaren hatte kämpfen wollen, und deshalb war es nicht wahrscheinlich, dass er nahe bei seinem Hause sich viel mit Predigen befasst hätte. Dies machte die Unterbrechung zu einer sehr unangenehmen. Wenn das Leben eines Mannes daheim ein unwürdiges ist, so sollte er mehrere Meilen weit weggehen, ehe er vortritt um zu predigen, und wenn er dann vortritt, so sollte er nichts sagen. Man kennt uns, Brüder; man weiß weit mehr von uns, als wir meinen, und was man nicht kennt und weiß, das denkt man sich. Unser Wandel sollte der mächtigste Teil unseres Predigtamtes sein, Leben und Lippen sollten übereinstimmen. </w:t>
      </w:r>
    </w:p>
    <w:p w14:paraId="2DD5C17F"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Meine Zeit ist kurz; aber ich muss ein Wort über einen andern Punkt sagen. Ich habe gesagt, dass die Wirksamkeit des Heiligen Geistes in großem Maße von dem Menschen selber abhängt, aber ich muss hinzufügen, dass auch viel von denen abhängt, die den Prediger umgeben. Ein Straßenprediger, der ganz allein ausgeht, muss in einer sehr unglücklichen Lage sein. Es ist eine ungemeine Hilfe, wenn Sie mit einer eifrigen, lebendigen Gemeinde in Verbindung stehen, die für Sie betet; und wenn Sie keine solche da finden, wo Sie predigen, so ist das Nächstbeste, dass Sie ein halbes Dutzend Brüder oder Schwestern suchen, die Ihnen beistehen, mit Ihnen gehen und besonders, mit Ihnen beten. Einige Prediger sind so unabhängig, dass sie Helfer entbehren können, aber Sie werden weislich handeln, wenn Sie das Alleinstehen nicht lieben. Könnten Sie nicht die Sache in dieser Weise ansehen. „Wenn ich ein halb Dutzend junger Männer dahin bringe, mit mir zu gehen, so werde ich ihnen nützen und sie zu Arbeitern heranbilden?“ Wenn Sie sich mit einem halb Dutzend Männer verbinden können, die nicht alle sehr jung sind, sondern etwas gefördert in der Kenntnis göttlicher Wahrheit, so wird diese Verbindung sehr zu Ihrem beiderseitigen Vorteile sein. Ich bekenne Ihnen allen, dass, obgleich Gott mich sehr in seinem Werke gesegnet hat, mir doch durchaus kein Verdienst dabei gebührt, sondern jenen lieben Freunden im Tabernakel, und in der Tat, überall in der Welt, die mich zum Gegenstand ihr speziellen Fürbitte machen. Ein Mann sollte gut wirken, der solche Leute um sich hat, wie ich. Mein lieber Freund und Diakon, William Olney, sagte einst: „Unser Pastor hat uns bisher vorwärts geführt, und wir sind mit ganzem Herzen gefolgt. Alles hat Erfolg gehabt; habt ihr nicht Vertrauen zu seiner Führung?“ Die Leute riefen: „Ja.“ Darauf sagte mein Freund: „Wenn unser Pastor uns zu einem Graben gebracht, der aussieht, als wenn man nicht darüber kommen könnte, lasst uns denselben mit unsern Leibern füllen und ihn hinübertragen.“ Dies war ein großes Wort: der Graben wurde gefüllt, nein, es schien, als wenn er sich sofort von selbst füllte. Wenn Sie einen treuen Kameraden haben, so ist Ihre Kraft mehr als verdoppelt. Was für ein Segen ist ein gutes Weib! Die Frauen, die nicht an ihrem Platz sein würden, wenn sie anfingen, auf der Straße zu predigen, können es ihren Männern angenehm und gemütlich machen, wenn sie nach Hause kommen, und dann werden diese umso besser predigen! Einige von ihnen können sogar in anderer Weise helfen, wenn sie klug und sanft sind. Sie können ihrem Mann einen Wink geben, dass er in gewissen kleinen Dingen etwas verkehrt macht, und er kann den Wink benutzen und sie richtig machen. Ein </w:t>
      </w:r>
      <w:r w:rsidRPr="0029421A">
        <w:rPr>
          <w:rFonts w:eastAsia="Times New Roman"/>
          <w:szCs w:val="24"/>
          <w:lang w:eastAsia="de-DE"/>
        </w:rPr>
        <w:lastRenderedPageBreak/>
        <w:t xml:space="preserve">guter Bruder bat mich einst, ihm etwas Unterricht zu geben und sagte dabei: „Der einzige Lehrer, den ich gehabt habe, ist meine Frau, die besseren Unterricht genossen hat, als mir zu teil geworden ist. Ich pflegte grobe grammatische Fehler zu machen, und sie deutete leise darauf hin, dass die Leute mich auslachen könnten, wenn ich mich nicht der Grammatik befleißigte.“ Seine Frau wurde auf diese Weise ein Professor der Sprachwissenschaft für ihn und war für ihren Mann ihr Gewicht in Gold wert, und er wusste das Sie, die Sie solche Helfer haben, sollten Gott täglich dafür danken. </w:t>
      </w:r>
    </w:p>
    <w:p w14:paraId="7C6CED97"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Ferner ist es eine sehr große Hilfe, wenn wir einen Bruderbund schließen mit einem warmherzigen Christen, der mehr weiß, als wir, und uns durch kluge Winke nützlich ist. Gott mag uns um anderer willen segnen, wenn er es nicht um unserer selbst willen tun würde. Sie haben gewiss die Mönchsgeschichte gehört von dem Manne, der gepredigt hatte und viele Seelen für Christum gewonnen und sich dazu Glück gewünscht. In einer Nacht ward ihm offenbart, er werde am jüngsten Tage nicht die Ehre davon haben; er fragte den Engel in seinem Traum, wem denn das Verdienst davon beigelegt werden würde, und der Engel antwortete: „Jener taube, alte Mann, der auf der Kanzeltreppe sitzt und für dich betet, war die Ursache des Segens.“ Lassen Sie uns dankbar sein für jenen tauben Mann oder jene alte Frau oder jene armen, betenden Freunde, die durch ihre Fürbitten einen Segen auf uns herabbringen. Der Geist Gottes wird zwei segnen, wenn er einen vielleicht nicht segnen würde. Abraham allein bekam keine der fünf Städte errettet, obgleich sein Gebet wie ein Tonnengewicht in der Waagschale war; aber dort war sein Neffe Lot, ein recht armseliges Menschenkind. Er hatte nicht mehr als eine halbe Unze Gebet in sich; aber dies winzige Bisschen gab den Ausschlag, und Zoar ward erhalten. Fügen Sie also Ihre halbe Unze Gebet dem größeren Gewicht der Gebete ausgezeichneter Heiliger hinzu, denn diese mögen dessen bedürfen. </w:t>
      </w:r>
    </w:p>
    <w:p w14:paraId="79E3AC7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Liebe Brüder, ich versuche nicht, Sie zu belehren; einige von Ihnen könnten weit besser mich belehren; und doch weiß ich das nicht, denn ich vermute, dass ich ziemlich alt bin nach dem, was ich höre. Eine Frau versuchte am Anfang dieses Jahres (1887) Geld von mir zu bekommen und sagte: „Ich erinnere mich, dass ich Ihre liebe Stimme vor mehr als vierzig Jahren hörte.“ Ich sagte: „Sie hörten meine Stimme vor vierzig Jahren! wo war das?“ Sie antwortete: „Sie predigten in Benton Hill.“ „Gut,“ sagte ich, „war es nicht vor mehr als vierzig Jahren?“ „Ja,“ war ihre Erwiderung, es mag fünfzig sein.“ „O,“ sagte ich, ich vermute, dass ich sehr jung damals war?“ „O, ja!“ entgegnete sie, „Sie waren ein so lieber junger Mann.“ Dies war natürlich eine unnötige Versicherung; aber ich denke, sie war nicht ganz so überzeugt von meiner Liebenswürdigkeit, als ich ihr sagte, ich hätte nie in Penton Hill gepredigt und wäre vor fünfzig Jahren erst drei Jahre alt gewesen, und sie sollte sich schämen, zu glauben, dass ich ihr Geld geben würde, weil sie Lügen erzählte. Indes, ich will heute Abend die Behauptung der Frau annehmen und voraussetzen, dass ich das ehrwürdige Individuum bin, als welches sie mich beschrieb, und will mich erkühnen, Ihnen zu sagen, liebe Brüder, wenn wir Seelen gewinnen wollen, so müssen wir viele Mühe und schwere Arbeit nicht scheuen. Sie setzen noch kein Misstrauen in die Kraft der Predigt, nicht wahr? Ich hoffe, Sie werden des Predigens nicht müde, obwohl Sie sicher zuweilen müde davon werden. Fahren Sie fort mit Predigen! Schuster, bleib bei deinem Leisten; Prediger bleib bei deinem Predigen. An dem großen Tage, wenn die Musterrolle verlesen werden wird von all denjenigen, die durch schöne Musik und Kirchenschmuck und religiöse Ausstellungen und Abendunterhaltungen bekehrt sind, werden. diese sich auf den zehnten Teil von nichts belaufen; aber es wird immer Gott gefallen, durch törichte Predigt die selig zu machen, welche daran glauben. Bleiben Sie bei Ihrem Predigen; und wenn Sie etwas daneben tun, so lassen Sie dies nicht die Predigt in den Hintergrund drängen. Predigen Sie erstens und predigen Sie zweitens und predigen Sie drittens. </w:t>
      </w:r>
    </w:p>
    <w:p w14:paraId="2E5D5AA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lastRenderedPageBreak/>
        <w:t xml:space="preserve">Predigen Sie die Liebe Christi, predigen Sie das Versöhnungsopfer, predigen Sie die neue Geburt, predigen Sie den ganzen Ratschluss Gottes. Der alte Hammer des Evangeliums wird immer noch den Felsen in Stücke brechen; das alte Pfingstfeuer wird immer noch unter der Menge brennen. Versuchen Sie nichts Neues, fahren Sie fort mit Predigen, und wenn wir alle predigen mit dem heiligen. Geist, vom Himmel herabgesandt, so werden die Folgen unserer Predigt uns in Staunen setzen. Wie! Es gibt doch im Grunde gar keine Grenze für die Macht der Zunge! Blicken Sie auf die Macht einer schlechten Zunge, was für großes Unheil kann sie anrichten! und wird Gott nicht noch mehr Macht in eine gute Zunge legen, wenn wir sie nur richtig gebrauchen wollen? Blicken Sie auf die Macht des Feuers, ein einziger Funken kann eine Stadt in Flammen setzen; ebenso brauchen wir, wenn der Geist Gottes mit uns ist, nicht zu berechnen, wie viel oder was wir tun können: man kann das Wirkungsvermögen der Flamme nicht berechnen, und man kann keine Grenze ziehen für die Wirkungen der göttlichen Wahrheit, wenn sie mit der Begeisterung, die aus dem Geiste Gottes geboren ist, gepredigt wird. Haben Sie noch große Hoffnung, Brüder, haben Sie noch große Hoffnung trotz jener schamlosen Mitternachtsstraßen, trotz jener glänzenden Branntweinpaläste an jeder Straßenecke, trotz der Gottlosigkeit der Reichen, trotz der Unwissenheit der Armen. Fahren Sie fort; fahren Sie fort; fahren Sie fort; in Gottes Namen fahren Sie fort, denn wenn die Predigt des Evangeliums die Menschen nicht errettet, so wird nichts sie erretten. Wenn des Herrn eigner Weg der Barmherzigkeit ein verfehlter ist, dann behängt den Himmel mit Trauergewändern und löscht die Sonne aus in ewige Mitternacht, denn nichts bleibt unserem Geschlechte übrig als die Schwärze der Finsternis. Errettung durch das Opfer Jesu ist Gottes Ultimatum. Freuen wir uns, dass es nicht fehlschlagen kann. Lassen Sie uns glauben ohne Vorbehalt und dann geradeaus weiter gehen mit der Predigt des Wortes. Rechte Straßenprediger werden sicherlich mit ihrem Predigen sehr viel ernstes Privatgespräch verbinden. Wie viele sind in diesem Tabernakel bekehrt worden durch Gespräche mit gewissen Brüdern hier, die ich nicht näher bezeichnen will! Sie sind überall in diesem Hause, während ich predige! Ich erinnere mich, dass ein Bruder an einem Montagabend mit mir sprach und plötzlich verschwand, noch ehe er die Worte geendigt, die er mir zuflüsterte. Ich erfuhr nie völlig, was er hatte sagen wollen; aber bald darauf sah ich ihn dort in der Galerie zur Linken neben einer mir unbekannten Dame sitzen. Nach dem Gottesdienst fragte ich ihn: „Wohin gingen Sie?“ und er sagte: „Ein Sonnenstrahl kam grade durchs Fenster hinein und ließ mich ein Gesicht erblicken, das so traurig aussah, dass ich hinauf eilte und mich dicht neben dies Weib mit dem betrübten Antlitz setzte.“ „Trösteten Sie dasselbe?“ „O ja! sie nahm den Herrn Jesus sehr bald an; und gerade als sie es tat, bemerkte ich ein anderes begierigeres Gesicht, und ich bat sie, zu warten bis nach dem Ende des Gottesdienstes und ging zu dem andern einem jungen Mann.“ Er hatte mit diesen beiden gebetet und war nicht zufrieden gewesen, bis sie ihr Herz dem Herrn gegeben hatten. Das ist die Weise, auf der Lauer zu stehen. Wir brauchen eine Schar Scharfschützen, die ihre Leute, einen nach dem andern, aufs Korn nehmen. Wenn wir große Kanonen von der Kanzel feuern, werden manche getötet, aber viele verfehlt. Wir brauchen liebevolle Seelen, die umhergehen und mit den Einzelnen verkehren durch treffende, persönliche Warnungen und Ermutigungen. Jeder Straßenprediger sollte sich nicht nur an die Hunderte wenden, sondern auch bereit sein, die Einzelnen vorzunehmen und sollte andere bei sich haben, welche dieselbe treffliche Kunst verstehen. Wie viel mehr Gutes würde aus dem Straßenpredigen entspringen, wenn jeder Prediger von Leuten begleitet wäre, die seine Nägel für ihn einschlügen durch Gespräche mit den Einzelnen! </w:t>
      </w:r>
    </w:p>
    <w:p w14:paraId="4E6C9742"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Am letzten Sonntagabend erzählte mein Bruder uns eine kleine Geschichte, welche ich nie vergessen werde. Er war eines Abends im Hospital zu Croydon, da er einer von denen ist, die regelmäßig dort Besuche zu machen haben. Alle Träger waren heimgegangen und es war Zeit, das Haus für die Nacht zu schließen. Er war mit Ausnahme des Arztes der einzige noch Anwesende, als ein Knabe angelaufen kam und sagte, es hätte ein Eisenbahnunfall stattgefunden </w:t>
      </w:r>
      <w:r w:rsidRPr="0029421A">
        <w:rPr>
          <w:rFonts w:eastAsia="Times New Roman"/>
          <w:szCs w:val="24"/>
          <w:lang w:eastAsia="de-DE"/>
        </w:rPr>
        <w:lastRenderedPageBreak/>
        <w:t xml:space="preserve">und jemand müsste mit einer Bahre nach der Station kommen. Der Doktor sagte zu meinem Bruder: „Wollen Sie das eine Ende der Bahre nehmen, wenn ich das andere nehme?“ „O ja!“ war die freudige Antwort, und so gingen der Doktor und der Pastor mit der Bahre fort. Sie brachten einen Verwundeten zurück. Mein Bruder sagte: „Ich ging oft nach dem Hospital in den nächsten paar Wochen, weil ich so viel Teilnahme fühlte für den Mann, den ich hatte tragen helfen.“ Ich glaube, er wird immer Interesse für ihn behalten, weil er einmal sein Gewicht gefühlt hat. Wenn Sie einen Mann auf Ihrem Herzen tragen und seine Last fühlen, so wird sein Name in Ihre Seele eingegraben sein. So fühlen die, welche einzeln mit den Leuten sprechen, das Gewicht von Seelen; und ich glaube, dies ist es, wovon manche Pastoren mehr wissen sollten, dann würden sie besser predigen. </w:t>
      </w:r>
    </w:p>
    <w:p w14:paraId="36F394D8"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Wo Predigen und Gespräch mit Einzelnen nicht dienlich ist, da haben Sie einen Traktat bereit; dies ist oft eine sehr wirksame Methode. Einige Traktate würden keinen Maikäfer bekehren, es ist nicht genug in ihnen, um eine Fliege zu interessieren. Verschaffen Sie sich gute, schlagende Traktate oder gar keine. Aber ein ergreifender, rührender, evangelischer Traktat mag oft der Same des ewigen Lebens sein; gehen Sie deshalb nicht ohne Traktate aus. </w:t>
      </w:r>
    </w:p>
    <w:p w14:paraId="39A20274"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Ich nehme an, dass Sie neben dem Weggeben eines Traktats auch noch versuchen, ausfindig zu machen, wo jemand wohnt, der Sie oft hört, damit Sie ihn besuchen können. Was für eine schöne Sache ist ein Besuch von einem Straßenprediger! „Denke Dir,“ sagt die Frau, „da kommt dieser Mann, Dich zu besuchen, Bill, der Herr, der an der Straßenecke predigt. Soll ich ihn hereinführen?“ „O ja,“ ist die Antwort, „ich habe ihn oftmals gehört, er ist ein guter Kerl.“ Besuchen Sie, so viel Sie können, denn es wird für Sie, wie für die Leute von Nutzen sein. </w:t>
      </w:r>
    </w:p>
    <w:p w14:paraId="1744E9C5"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Welche Macht liegt auch in einem Briefe an einen Einzelnen! Einige Leute haben immer noch eine Art abergläubischer Ehrfurcht vor einem Brief, und wenn sie ein ernstes Schreiben von einem von Ihnen bekommen, werden sie es sehr hoch halten; und wer weiß? - ein Brief mag den Mann treffen, den die Predigt verfehlte. Junge Leute, die nicht im Stande sind zu predigen, könnten viel Gutes wirken, wenn sie an ihre jungen Freunde Briefe über ihre Seelen schrieben; sie könnten sehr deutlich mit ihrer Feder sprechen, ob sie auch schüchtern wären beim Sprechen mit ihrer Zunge. Lassen Sie uns Menschen erretten durch alle Mittel unter dem Himmel; lassen Sie uns Menschen hindern, zur Hölle hinab zu gehen. Wir sind nicht halb so eifrig, wie wir sein sollten. Gedenken Sie nicht des jungen Mannes, der im Sterben zu seinem Bruder sagte: „Mein Bruder, wie konntest Du so gleichgültig gegen meine Seele sein, wie Du es gewesen bist?“ Er erwiderte: „Bruder, ich bin nicht gleichgültig gegen Deine Seele gewesen, denn ich habe häufig mit Dir darüber gesprochen.“ „O ja,“ sagte er, „Du sprachst; aber ich glaube doch, wenn Du daran gedacht hättest, dass ich hinunter zur Hölle ginge, würdest Du ernster gewesen sein, Du hättest über mich geweint und als Bruder hättest Du mir nicht gestattet, verloren zu gehen.“ Lassen Sie niemand dies von Ihnen sagen! </w:t>
      </w:r>
    </w:p>
    <w:p w14:paraId="49C8E4EF"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Aber ich höre die Bemerkung, dass die meisten Menschen, wenn sie eifrig werden, so wunderliche Dinge tun und so seltsame Dinge sagen. Lasst sie seltsame Dinge sagen und lasst sie seltsame Dinge tun, wenn diese aus echtem Eifer hervorgehen. Wir wollen nicht Luftsprünge und Gebärden, welche bloß die Nachäffung des Eifers sind; aber wirklicher weißglühender Eifer ist das, was unserer Zeit nottut, und wo man den sieht, da ist es schade, zu kritisch zu. sein. Man muss einen großen Sturm seinen eigenen Weg toben. lassen. Man muss ein lebendiges Herz sprechen lassen, wie es kann. Wenn jemand eifrig ist, aber nicht reden kann, so wird er sich seine eigene Methode erfinden, um seinen Zweck auszuführen. Wie Hannibal die Felsen durch Essig geschmolzen haben soll, so wird der Eifer auf die eine oder die andere Weise </w:t>
      </w:r>
      <w:r w:rsidRPr="0029421A">
        <w:rPr>
          <w:rFonts w:eastAsia="Times New Roman"/>
          <w:szCs w:val="24"/>
          <w:lang w:eastAsia="de-DE"/>
        </w:rPr>
        <w:lastRenderedPageBreak/>
        <w:t xml:space="preserve">die felsigen Herzen der Menschen schmelzen. Möge der Geist auf Ihnen, auf jedem von Ihnen ruhen, um Jesu Christi willen! Amen. </w:t>
      </w:r>
    </w:p>
    <w:p w14:paraId="6C88417C" w14:textId="3425D6E6" w:rsidR="0029421A" w:rsidRDefault="0029421A">
      <w:pPr>
        <w:spacing w:after="0" w:line="240" w:lineRule="auto"/>
        <w:rPr>
          <w:lang w:eastAsia="de-DE"/>
        </w:rPr>
      </w:pPr>
      <w:r>
        <w:rPr>
          <w:lang w:eastAsia="de-DE"/>
        </w:rPr>
        <w:br w:type="page"/>
      </w:r>
    </w:p>
    <w:p w14:paraId="51486BAF" w14:textId="77777777" w:rsidR="0029421A" w:rsidRDefault="0029421A" w:rsidP="0029421A">
      <w:pPr>
        <w:pStyle w:val="berschrift1"/>
        <w:rPr>
          <w:sz w:val="48"/>
        </w:rPr>
      </w:pPr>
      <w:r>
        <w:lastRenderedPageBreak/>
        <w:t>Was es kostet, ein Seelengewinner zu sein.</w:t>
      </w:r>
    </w:p>
    <w:p w14:paraId="3C9E6433" w14:textId="28193F6F"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Eine Ansprache bei einer Gebetsstunde</w:t>
      </w:r>
      <w:r>
        <w:rPr>
          <w:rStyle w:val="Funotenzeichen"/>
          <w:rFonts w:eastAsia="Times New Roman"/>
          <w:szCs w:val="24"/>
          <w:lang w:eastAsia="de-DE"/>
        </w:rPr>
        <w:footnoteReference w:id="18"/>
      </w:r>
      <w:r w:rsidRPr="0029421A">
        <w:rPr>
          <w:rFonts w:eastAsia="Times New Roman"/>
          <w:szCs w:val="24"/>
          <w:lang w:eastAsia="de-DE"/>
        </w:rPr>
        <w:t xml:space="preserve"> im Tabernakel. </w:t>
      </w:r>
    </w:p>
    <w:p w14:paraId="2376CA20"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Ich möchte ein Wort mit euch reden, die ihr versucht, Seelen zu Jesu zu bringen. Ihr wünscht und betet, dass ihr nützlich sein möchtet; wisst ihr, was dieses mit sich bringt? Seid ihr gewiss, dass ihr es wisst? Bereitet euch denn, viele Dinge, mit denen ihr lieber nicht bekannt sein möchtet, zu sehen und zu erleiden. Erfahrungen, welche für euch persönlich unnötig wären, werden euer Teil werden, wenn der Herr euch zur Errettung anderer gebraucht. Ein gewöhnlicher Mensch mag die ganze Nacht in seinem Bette ruhen, aber ein Arzt wird zu jeder Stunde herausgerufen; ein Landmann mag gemächlich beim Feuer sitzen, aber wenn er ein Hirte wird, so muss er draußen unter den Lämmern sein und für sie jedes Wetter ertragen; so sagt Paulus auch: „Darum dulde ich alles um der Auserwählten willen, auf dass auch sie die Seligkeit erlangen in Christo Jesu mit ewiger Herrlichkeit.“ Deshalb werden wir durch Erfahrungen hindurch gehen müssen, die uns in Staunen setzen werden. </w:t>
      </w:r>
    </w:p>
    <w:p w14:paraId="1F35000C"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Vor einigen Jahren litt ich an furchtbarer Niedergeschlagenheit. Mir war manches Traurige begegnet; ich war auch unwohl und mir sank der Mut. Aus der Tiefe musste ich zu dem Herrn rufen. Gerade ehe ich nach Mentone ging, litt ich sehr viel körperlich, aber weit mehr geistig, denn meine Seele war ganz in Traurigkeit versunken. Unter diesem Druck, der auf mir lastete, hielt ich eine Predigt über die Worte: „Mein Gott, mein Gott, warum hast du mich verlassen?“ Ich war so geeignet, über diesen Text zu predigen, wie ich wohl kaum je gewesen; in der Tat, ich hoffe, dass wenige meiner Brüder so tief auf diese herzbrechenden Worte hätten eingehen können. Ich fühlte, so sehr ich nur vermochte, das Grauen einer von Gott verlassenen Seele. Nun, das war keine wünschenswerte Erfahrung. Ich zittere bei der bloßen Vorstellung, wieder durch eine solche Verfinsterung der Seele zu gehen; ich bete, dass ich nie wieder in dieser Art leiden möge, es sei denn, dass dasselbe Resultat davon abhinge. </w:t>
      </w:r>
    </w:p>
    <w:p w14:paraId="4F4F9EB4"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An jenem Abend kam nach der Predigt ein Mann zu mir, der dem Wahnsinn so nahe war, wie man es außerhalb des Irrenhauses nur sein kann. Seine Augen schienen aus seinem Kopfe herauszutreten, und er sagte, er wäre in völlige Verzweiflung geraten, wenn er nicht diese Predigt gehört, bei welcher er gefühlt, dass es einen Menschen gebe, der seine Gefühle verstände und seine Erfahrung beschreiben könne. Ich sprach mit ihm, versuchte ihn zu ermutigen und bat ihn, am Montagabend wieder zu kommen, wo ich etwas mehr Zeit haben würde, mit ihm zu reden. Ich sah den Bruder wieder, sagte ihm, ich hielte ihn für einen hoffnungsvollen Patienten und freute mich, dass das Wort so passend für seinen Zustand gewesen wäre. Dem Anschein nach nahm er den Trost nicht an, den ich ihm bot, und dennoch hatte ich das Gefühl, dass die Wahrheit, welche er gehört, in seinem Gemüte arbeite, und dass der Sturm seiner Seele sich bald legen und einer tiefen Stille Platz machen würde. </w:t>
      </w:r>
    </w:p>
    <w:p w14:paraId="3C885122"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Nun hört, was folgt. Gestern Abend, als ich, seltsam zu erzählen, gerade über die Worte gepredigt hatte: „Der Allmächtige, der meine Seele betrübt,“ kam nach dem Gottesdienste dieser selbe Bruder herein, der vor fünf Jahren bei mir gewesen war. Sein Aussehen war von seinem früheren so verschieden, wie der Mittag von der Mitternacht, oder wie das Leben von dem Tode. Ich sagte zu ihm: „Mich freut es, Sie zu sehen, denn ich habe oft an Sie gedacht und hätte gern gewusst, ob Sie zum vollkommenen Frieden gelangt wären.“ - Ich sagte euch schon, dass ich damals nach Mentone gegangen wäre, und mein Patient ging aufs Land, so dass wir seit fünf Jahren uns nicht gesehen. Auf meine Fragen antwortete dieser Bruder: „Ja, Sie sagten, ich wäre ein Patient, der Hoffnung gäbe, und gewiss werden Sie froh sein, zu </w:t>
      </w:r>
      <w:r w:rsidRPr="0029421A">
        <w:rPr>
          <w:rFonts w:eastAsia="Times New Roman"/>
          <w:szCs w:val="24"/>
          <w:lang w:eastAsia="de-DE"/>
        </w:rPr>
        <w:lastRenderedPageBreak/>
        <w:t xml:space="preserve">hören, dass ich von jenem Tage an im Sonnenschein gewandelt habe. Alles ist verändert und verwandelt für mich.“ Liebe Freunde, sobald ich meinen armen, verzweifelnden Patienten zum ersten Mal sah, dankte ich Gott, dass meine furchtbare Erfahrung mich bereit gemacht, mit ihm zu fühlen und ihn zu leiten, aber gestern Abend, als ich ihn völlig hergestellt sah, floss mein Herz über von Dankbarkeit gegen Gott für meine früheren traurigen Empfindungen. Ich wollte hundertmal in die Tiefen hinabgehen, um ein niedergeschlagenes Gemüt zu trösten. Es ist gut für mich, dass ich gelitten habe, damit ich seiner Zeit ein Wort mit einem Müden zu reden weiß. </w:t>
      </w:r>
    </w:p>
    <w:p w14:paraId="549D54D9"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Gesetzt, ihr könntet durch eine schmerzhafte Operation euren rechten Arm ein wenig länger machen lassen, so glaube ich doch nicht, dass ihr euch gern dieser Operation unterziehen würdet; aber wenn ihr voraussähet, dass ihr durch das Erleiden der Schmerzen in Stand gesetzt würdet. Ertrinkende, die sonst vor euren Augen versinken würden, zu erreichen und zu retten, so, glaube ich, würdet ihr willig den Schmerz ertragen und dem Arzt ein großes Honorar zahlen dafür, dass ihr zur Rettung eurer Mitmenschen fähig gemacht wäret. Rechnet also darauf, dass ihr, um seelengewinnende Macht zu erlangen, durch Feuer und Wasser, durch Zweifel und Verzweiflung, durch geistige Qual und Seelenangst werdet gehen müssen. Es wird natürlich nicht bei euch allen das Gleiche stattfinden, vielleicht nicht einmal bei zweien, aber je nach dem euch zugewiesenen Werke wird eure Vorbereitung sein. Ihr müsst ins Feuer gehen, wenn ihr andere aus demselben herausreißen sollt, und ihr werdet in die Fluten zu tauchen haben, wenn ihr andere aus dem Wasser ziehen sollt. Ihr könnt nicht mit einer Feuerrettungsmaschine arbeiten ohne das Sengen der Feuersbrunst zu fühlen, und ihr könnt nicht ein Rettungsboot rudern ohne mit den Wellen bedeckt zu werden. Wenn Joseph seine Brüder am Leben erhalten soll, so muss er selber hinab nach Ägypten gehen; wenn Moses das Volk durch die Wüste führen soll, so muss er erst selbst vierzig Jahre mit seiner Herde dort zubringen. Payson sagte mit Wahrheit: „Wenn jemand darum betet, ein Prediger zu werden, der mit Erfolg arbeitet, so weiß er nicht, was er bittet; und es geziemt ihm, zu erwägen, ob er tief aus Christi bitterem Kelch trinken und mit Christi Taufe getauft werden kann.“ </w:t>
      </w:r>
    </w:p>
    <w:p w14:paraId="32CCFE52"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Ich wurde auf diese Gedanken geführt durch das Gebet, das unser hochgeschätzter Bruder Levinsohn soeben betete. Er ist, wie ihr bemerkt, vom Samen Abrahams und verdankt seine Bekehrung einem Stadtmissionar seines eigenen Volkes. Wäre dieser Stadtmissionar nicht selbst ein Jude gewesen, so würde er das Herz des jungen Fremden nicht gekannt und sein Ohr für die Botschaft des Evangeliums nicht gewonnen haben. Die Menschen werden gewöhnlich für Christum gewonnen durch angemessene Werkzeuge, und diese Angemessenheit liegt oft in der Macht des Mitgefühls. Ein Schlüssel öffnet eine Tür, weil er in das Schloss hinein passt; eine ernste Ansprache rührt das Herz, weil sie für den Zustand dieses Herzens passt. Ihr und ich müssen in allerlei Formen hineingebracht werden, um für alle Arten Gemüter und Herzen zu passen; gerade wie Paulus sagt: „Ich bin jedermann allerlei geworden, auf dass ich allenthalben ja etliche selig mache.“ Dieses muss auch mit uns geschehen. Lasst uns freudig alles tragen, was der Heilige Geist auch in unserem Gemüte wirken mag, damit wir so unsern Mitmenschen zu desto reicherem Segen werden. Kommt, Brüder, legt euer Alles auf den Altar! Übergebt euch ganz, ihr Arbeiter, der Hand des Herrn. Ihr, die ihr zartes und feines Gefühl habt, müsst vielleicht angestoßen werden, bis ihr die Macht erlangt, den Groben und Unwissenden nützlich zu sein; ihr, die ihr weise und gebildet sind, müsst vielleicht zu Narren gemacht werden, damit ihr Narren für Jesum gewinnen mögt; denn Narren haben es nötig, errettet zu werden, und viele von ihnen werden nicht anders errettet, als durch Mittel, welche Gebildete nicht bewundern können. </w:t>
      </w:r>
    </w:p>
    <w:p w14:paraId="7D45626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Wie fein gehen einige Leute ans Werk, wo das, was nottut, nicht Zartheit, sondern Energie ist! Andrerseits, wie heftig sind einige, wenn das, was zu wünschen, Takt und Milde ist, und nicht </w:t>
      </w:r>
      <w:r w:rsidRPr="0029421A">
        <w:rPr>
          <w:rFonts w:eastAsia="Times New Roman"/>
          <w:szCs w:val="24"/>
          <w:lang w:eastAsia="de-DE"/>
        </w:rPr>
        <w:lastRenderedPageBreak/>
        <w:t xml:space="preserve">Kraft! Dies müssen wir lernen; wir müssen dazu dressiert werden, wie die Hunde dazu, dass sie das Wild verfolgen. Hier ist eine solche Erfahrung. Ein Bruder ist zierlich; er wünscht, ernst zu reden, aber es muss auch gefeilt sein. Er hat eine hübsch ausgearbeitete Ansprache niedergeschrieben, sein Konzept ist sorgfältig vorbereitet. Ach! Er hat das unschätzbare Dokument zu Hause gelassen! Was soll er tun? Er ist zu fromm, um alles aufzugeben, er will versuchen zu reden. Er beginnt nett und kommt durch den ersten Teil. „Hübsch und sanft, mein Lieber.“ Was folgt nun? Seht, er starrt in die Höhe nach dem zweiten Teil. Er zappelt umher, aber er kann nicht schwimmen; er kämpft sich durch ans Land, und als er aus den Fluten empor steigt, könnt ihr ihn im Geiste sagen hören: „Das ist mein letzter Versuch.“ Doch ist es das nicht. Er redet wieder. Er gewinnt Zuversicht; er wird ein Redner, der Eindruck macht. Durch solche Demütigungen wie diese bereitet ihn der Herr, das Werk kräftig zu tun. Am Anfang sind wir zu fein, um fähig zu sein oder zu groß, um gut zu sein. Wir müssen eine Lehrzeit durchmachen und so unser Geschäft lernen. Ein Bleistift ist von gar keinem Nutzen, bis er gespitzt ist; das schöne Zedernholz muss weggeschnitten werden; dann hat das Metall im Innern, das zeichnet und schreibt, freien Spielraum. Brüder, das Messer der Trübsal ist scharf, aber heilsam; ihr könnt keine Freude daran empfinden, aber der Glaube mag euch lehren, es zu schätzen. Seid ihr nicht willig, durch jede Feuerprobe zu gehen, wenn ihr nur einige Seelen erretten könnt? Wenn ihr nicht dieses Sinnes seid, so tätet ihr besser, bei eurem Ackerbau und eurem Handel zu bleiben, denn kein Mensch wird je eine Seele gewinnen, der nicht bereit ist, um dieser Seele willen alles, was im Bereich der Möglichkeit liegt, zu ertragen. </w:t>
      </w:r>
    </w:p>
    <w:p w14:paraId="69DE2393"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Sehr viel hat man oft durch Furcht zu leiden, und doch mag diese Furcht helfen, die Seele anzuregen und sie zum Werk tauglich zu machen; wenigstens mag sie das Herz zum Gebet treiben, und das allein ist ein großer Teil der notwendigen Vorbereitung. Ein frommer Mann beschreibt in folgender Weise einen seiner ersten Versuche, zu den Leuten zu gehen, um mit ihnen über ihren Seelenzustand zu reden: „Auf dem Wege nach dem Hause der Leute dachte ich daran, wie ich den Gegenstand zur Sprache bringen und was ich sagen wollte. Und während der ganzen Zeit zitterte ich und war erregt. Als ich die Tür erreichte, schien es mir, als wenn ich durch die Steine sinken würde; mein Mut war dahin, und als ich meine Hand zu dem Klopfer erhob, fiel sie zurück, ohne ihn zu berühren. Ich ging aus bloßer Furcht einige Stufen wieder hinunter; aber nach einem Augenblick Überlegung war ich wieder beim Klopfer und trat ins Haus ein. Die Worte, welche ich sprach, und das Gebet, welches ich darbrachte, waren sehr gebrochen; aber dankbar, sehr dankbar bin ich, dass meine Furcht und Feigheit nicht die Oberhand behielt. Das Eis war gebrochen.“ Dies Eisbrechen muss durchgemacht werden, und das Ergebnis ist ein sehr wohltätiges. </w:t>
      </w:r>
    </w:p>
    <w:p w14:paraId="0A07A3EF"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O arme Seelen, die ihr wünscht, den Heiland zu finden, Jesus ist für euch gestorben; und jetzt leben die Seinen für euch! Wir können keine Sühnopfer für euch darbringen; es ist auch nicht nötig, dass wir dies tun; aber dennoch würden wir gern um eurer Seelen willen Opfer bringen. Hörtet ihr nicht, was unser Bruder soeben in seinem Gebet sagte: Wir würden alles tun, alles sein, alles geben und alles leiden, wenn wir euch nur zu Christum bringen könnten? Ich versichere euch, dass viele von uns das Gleiche fühlen. Wollt ihr nicht um euch selber sorgen? Sollen wir es ernst mit euren Seelen nehmen, und wollt ihr sie vertändeln? Seid weiser, ich bitte euch, und möge die unendliche Weisheit euch sogleich zu unseres teuren Heilandes Füßen leiten! Amen. </w:t>
      </w:r>
    </w:p>
    <w:p w14:paraId="2AB1F9F7" w14:textId="7F590D89" w:rsidR="0029421A" w:rsidRDefault="0029421A">
      <w:pPr>
        <w:spacing w:after="0" w:line="240" w:lineRule="auto"/>
        <w:rPr>
          <w:lang w:eastAsia="de-DE"/>
        </w:rPr>
      </w:pPr>
      <w:r>
        <w:rPr>
          <w:lang w:eastAsia="de-DE"/>
        </w:rPr>
        <w:br w:type="page"/>
      </w:r>
    </w:p>
    <w:p w14:paraId="0AA68685" w14:textId="77777777" w:rsidR="0029421A" w:rsidRDefault="0029421A" w:rsidP="0029421A">
      <w:pPr>
        <w:pStyle w:val="berschrift1"/>
        <w:rPr>
          <w:sz w:val="48"/>
        </w:rPr>
      </w:pPr>
      <w:r>
        <w:lastRenderedPageBreak/>
        <w:t>Die Belohnung des Seelengewinners</w:t>
      </w:r>
    </w:p>
    <w:p w14:paraId="70F812C8"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Eine Ansprache bei einer Gebetsstunde im Tabernakel. </w:t>
      </w:r>
    </w:p>
    <w:p w14:paraId="77F56B67"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Auf meinem Wege zu dieser Versammlung bemerkte ich an dem Anschlagebrett der Polizeistation ein in die Augen fallendes Plakat, das jedem eine große Belohnung bot, der gewisse Mörder entdecken und vor Gericht bringen würde. Ohne Zweifel wissen unsere Gesetzgeber, dass die Hoffnung auf eine sehr große Belohnung der einzige Beweggrund ist, welcher bei den Gefährten von Meuchelmördern etwas vermag. Das gewöhnliche Angeben erntet so viel Verachtung und Hass, dass selten jemand, selbst wenn man ihm Haufen Goldes anbietet, sich dazu verleiten lässt. Es ist im besten Falle ein armseliges Geschäft. </w:t>
      </w:r>
    </w:p>
    <w:p w14:paraId="1D264C3A"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Weit angenehmer ist es, daran zu denken, dass es eine Belohnung gibt dafür, dass man Menschen zur Barmherzigkeit bringt, und diese ist von einer viel höheren Art, als der Lohn dafür, dass man Menschen der Gerechtigkeit überliefert; sie ist außerdem weit eher von uns zu erreichen, und das ist ein praktischer Punkt, der unserer Beachtung wert ist. Nicht alle können Verbrecher verfolgen, aber wir alle können Verlorengehende erretten. Gott sei gedankt, dass der Meuchelmörder und Einbrecher verhältnismäßig wenige sind; aber Sünder, welche es nötig haben, gesucht und errettet zu werden, sind überall in großer Menge um uns her. Hier ist Raum für euch alle, und niemand braucht zu glauben, dass er von den Belohnungen ausgeschlossen sei, welche die ewige Liebe allen verleiht, die ihrem Dienste sich widmen. </w:t>
      </w:r>
    </w:p>
    <w:p w14:paraId="6146FFA5"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Bei dem Wort Belohnung werden einige die Ohren spitzen und murmeln: „Gesetzlichkeit.“ Indes ist die Belohnung, von der wir reden, nicht von Rechtswegen, sondern aus Gnaden; und sie wird empfangen, nicht mit dem stolzen Dünkel des Verdienstes, sondern mit der dankbaren Freude der Demut. </w:t>
      </w:r>
    </w:p>
    <w:p w14:paraId="7BCA4E14"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Andere Freunde werden flüstern: „Ist dies nicht ein niedriger Beweggrund, nur Lohnsucht?“ Wir erwidern, dass es ebenso lohnsüchtig ist, wie Moses es war, der ansah „die Belohnung.“ In dieser Sache hängt alles davon ab, welcher Art die Belohnung ist; und wenn diese die Freude ist, Gutes zu tun, der Trost, Gott verherrlicht zu haben und die Seligkeit, dem Herrn Jesu zu gefallen, dann ist das Streben, unsere Mitmenschen von dem Hinabfahren in die Hölle zu retten, an sich schon eine Gnade von dem Herrn; und selbst wenn wir keinen Erfolg dabei hätten, so würde der Herr doch sprechen, wie er von Davids Absicht, einen Tempel zu bauen, sprach: „Du hast wohl getan, dass du solches vornahmst“. Selbst, wenn die Seelen, welche wir suchen, alle im Unglauben beharrten, wenn sie alle uns verachten und verwerfen und verlachen sollten, so wäre es doch ein göttliches Werk, wenigstens den Versuch gemacht zu haben. Wenn kein Regen aus der Wolke kommt, so hat sie doch vor der glühenden Hitze der Sonne geschützt; alles ist nicht verloren, selbst wenn die größere Absicht nicht ausgeführt wird. Wie, wenn wir nur lernten, uns mit dem Heiland in seinen Tränen zu vereinen und zu rufen: „Wie oft habe ich euch versammeln wollen, und ihr habt nicht gewollt!“ Es ist die Erhabenheit selbst, wenn uns gestattet wird, an derselben Stätte mit Jesu zu stehen und mit ihm zu weinen. Wir werden umso besser durch solche Trauer, auch wenn andere es nicht werden. </w:t>
      </w:r>
    </w:p>
    <w:p w14:paraId="1B22601C"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Aber, Gott sei Dank, unsere Arbeit ist nicht vergeblich in dem Herrn. Ich glaube, dass den meisten von euch, welche wirklich versucht haben, in der Kraft des Heiligen Geistes, durch schriftgemäßes Lehren und durch Gebet andere zu Jesu zu bringen, dies gelungen ist. Ich mag zu einigen wenigen sprechen, denen es nicht gelungen ist; ist dem so, so würde ich ihnen empfehlen, ihre Beweggründe, ihren Sinn, ihr Werk und ihr Gebet genau zu prüfen und dann wiederum zu beginnen. Vielleicht könnten sie weislicher, gläubiger, demütiger und mehr in der Kraft des Heiligen Geistes zu Werke gehen. Sie müssen es machen wie die Landleute, </w:t>
      </w:r>
      <w:r w:rsidRPr="0029421A">
        <w:rPr>
          <w:rFonts w:eastAsia="Times New Roman"/>
          <w:szCs w:val="24"/>
          <w:lang w:eastAsia="de-DE"/>
        </w:rPr>
        <w:lastRenderedPageBreak/>
        <w:t xml:space="preserve">welche nach einer kärglichen Ernte wiederum in Hoffnung pflügen. Sie sollten nicht entmutigt, sondern sie sollten angespornt werden. Wir müssen uns ängstlich bemühen, den Grund des Misslingens ausfindig zu machen, und bereit sein, von all' unsern Mitarbeitern zu lernen; aber wir müssen „stracks unser Angesicht wenden“, auf dass wir ja ihrer etliche erretten, und entschlossen sein, dass wir, was auch geschehe, kein. Mittel unversucht lassen wollen, die Errettung derer, die um uns sind, zu bewirken. „Wie können wir es ertragen, aus der Welt zu gehen ohne Garben, die wir mit Freuden mit uns bringen?“ Ich glaube, dass es den meisten von uns, die wir hier zum Gebet versammelt sind, über unsere Erwartungen hinaus gelungen ist. Gott hat uns gesegnet, nicht über unsere Wünsche hinaus, aber doch über unsere Hoffnungen hinaus. </w:t>
      </w:r>
    </w:p>
    <w:p w14:paraId="10CDDBFB" w14:textId="3F06A67B"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Ich bin oft erstaunt gewesen über die Barmherzigkeit Gottes gegen mich. Armselige Predigten von mir, über die ich hätte weinen mögen, wenn ich nach Hause kam, haben viele zum Kreuze geführt; und noch wunderbarer, Worte, die ich in gewöhnlicher Unterhaltung gesprochen, ganz zufällige Äußerungen, wie man sie nennt, sind nichtsdestoweniger wie geflügelte Pfeile von Gott gewesen, haben der Menschen Herzen durchbohrt und sie verwundet zu Jesu Füßen gelegt. Ich habe oft meine Hände staunend emporgehoben und gesagt: „Wie kann Gott ein so schwaches Werkzeug segnen?“ Dies ist das Gefühl der meisten, die sich der gesegneten Kunst des Menschenfischens widmen, und der Wunsch nach solchem Erfolg ist ein so reiner Beweggrund, dass er sich in eines Engels Herzen finden könnte, so rein in der Tat, wie der, welcher den Heiland leitete, als er, „um der Freude willen, die vor ihm war“</w:t>
      </w:r>
      <w:r>
        <w:rPr>
          <w:rStyle w:val="Funotenzeichen"/>
          <w:rFonts w:eastAsia="Times New Roman"/>
          <w:szCs w:val="24"/>
          <w:lang w:eastAsia="de-DE"/>
        </w:rPr>
        <w:footnoteReference w:id="19"/>
      </w:r>
      <w:r w:rsidRPr="0029421A">
        <w:rPr>
          <w:rFonts w:eastAsia="Times New Roman"/>
          <w:szCs w:val="24"/>
          <w:lang w:eastAsia="de-DE"/>
        </w:rPr>
        <w:t xml:space="preserve">, das Kreuz erduldete und der Schande nicht achtete. „Meinst du, dass Hiob umsonst Gott fürchtet?“ sagte Satan. Wenn er diese Frage hätte bejahen können, wenn er hätte beweisen können, dass der gottesfürchtige und aufrichtige Mann in seinem heiligen Leben keine Belohnung gefunden hätte, dann würde Satan an der Gerechtigkeit Gottes gemäkelt und die Menschen angetrieben haben, einen so unnützen Dienst zu verlassen. Wahrlich, es gibt eine Belohnung für den Gerechten, und in den hohen Bestrebungen im Dienste Gottes ist Lohn von unendlichem Werte. Wenn wir uns bemühen, Menschen zu Gott zu führen, so treiben wir ein weit gewinnreicheres Geschäft als Perlenfischen und Graben nach Diamanten. Keine Tätigkeit der sterblichen Menschen ist mit dem Seelengewinnen zu vergleichen. Ich weiß, was ich sage, wenn ich euch heiße, es so hoch zu schätzen, wie man eine Ministerstelle oder einen Königsthron schätzt; es ist ein königliches Geschäft, und die, welche es mit Erfolg betreiben, sind echte Könige. </w:t>
      </w:r>
    </w:p>
    <w:p w14:paraId="447CDC70"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„Die Ernte unserer Arbeit ist noch nicht: wir warten ihrer durch Geduld,“ aber wir haben Handgelder unseres Lohnes, erfrischende Pfänder von dem, was uns beigelegt ist im Himmel. Zum Teil liegt dieser Lohn in der Arbeit selbst. Die Menschen jagen und schießen aus bloßer Liebe zur Jagd; gewiss, in einer unendlich höheren Sphäre dürfen wir jagen, nach Menschenseelen um der Freude willen, die die Arbeit uns gewährt. Für einige von uns würde es ein unerträgliches Elend sein, Menschen in die Hölle sinken zu sehen, und nichts zu tun, um sie zu erretten. Es ist eine Belohnung für uns, wenn das Feuer in unserem Innern einen Ausgang findet. Es ist ein Weh und eine Last für uns, ausgeschlossen zu sein von jener heiligen Tätigkeit, welche strebt, Feuerbrände aus der Flamme zu reißen. Wir haben tiefe Teilnahme für unsere Mitmenschen und fühlen, dass in einem gewissen Grade ihre Sünde unsere Sünde, ihre Gefahr unsere Gefahr ist. Es ist uns wehe im Herzen, wenn andere irre gehen und den abschüssigen Pfad wandeln. Darum ist es uns eine Erleichterung, das Evangelium zu verkünden, um uns zu retten von diesem mitfühlenden Elend, weil in unserem Herzen der Krach des Ruins einer Seele wiederhallt. </w:t>
      </w:r>
    </w:p>
    <w:p w14:paraId="05218DA2"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Seelengewinnen ist ein Dienst, welcher für den, der sich ihm widmet, sehr wohltätig ist. Der Mann, der um eine Seele gesorgt, für sie gebetet, mit viel Zittern gesprochen und sich bemüht hat, Eindruck auf sie zu machen, hat sich selber durch diese Anstrengung gefördert. Nachdem er sich getäuscht gesehen, hat er ernster zu Gott gerufen, hat wiederum versucht, hat nach einer Verheißung geforscht, die für den Suchenden passend wäre, hat über die göttliche Eigenschaft, die am ehesten den zitternden Glauben ermutigen kann, nachgedacht - mit jedem dieser Schritte hat er sich selber gefördert. Wer mit dem weinenden Bußfertigen die alte, alte Geschichte vom Kreuz wieder durchgegangen und zuletzt die Hand von einem gefasst hat, der sagen konnte: „Ich glaube, und ich will glauben, dass Jesus für mich gestorben ist“; - ich sage, der hat eine Belohnung in dem, was er in seiner eigenen Seele erfahren hat. </w:t>
      </w:r>
    </w:p>
    <w:p w14:paraId="73432444"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Es hat ihn an seinen eigenen Zustand erinnert; es hat ihm die Kämpfe gezeigt, welche der Heilige Geist hatte, als er ihn selber zur Buße brachte; es hat ihn an jenen teuren Augenblick erinnert, wo er zum ersten Mal auf Jesum blickte; und es hat ihn bestärkt in der festen Zuversicht, dass Christus Menschen errettet. Wenn wir Jesum einen andern erretten sehen, und die wunderbare Verklärung erblicken, welche auf dem Gesicht des Erretteten schimmert, so wird unser eigener Glaube sehr befestigt. Zweifler und die Männer des neueren Denkens haben wenig mit Neubekehrten zu tun: diejenigen, welche arbeiten, um Bekehrungen hervorzubringen, glauben an Bekehrungen; diejenigen, welche die Vorgänge bei der Wiedergeburt sehen, erblicken ein Wunder und sind gewiss, dass dies „der Finger Gottes“ ist. Es ist eine sehr gesegnete Übung für eine Seele, es ist die göttlichste Veredlung des Herzens, wenn wir uns bemühen, einen anderen zu Füßen des teuren Erlösers zu bringen. Wenn damit alles ein Ende hätte, so könntet ihr Gott danken, dass er euch zu einem so tröstlichen, so stärkenden, so erhebenden Dienst berufen, wie der es ist, andere von ihren bösen Wegen zu bekehren. </w:t>
      </w:r>
    </w:p>
    <w:p w14:paraId="71D3292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Eine weitere köstliche Belohnung ist die Dankbarkeit und Liebe derer, die wir zu Christo bringen. Dies ist ein kostbares Gut, das Glück, sich an der Freude eines andern zu freuen, die Seligkeit, zu hören, dass wir eine Seele zu Christo geführt haben. Messt die Süßigkeit dieser Belohnung an der Bitterkeit des Gegenteils. Ein Mann Gottes hat viele zu Jesu gebracht, und alles ist gut in der Gemeinde gegangen, bis abnehmende Gesundheit oder auch die veränderte Mode ihn in den Hintergrund gedrängt haben, und dann sind seine eigenen geistlichen Kinder erpicht darauf gewesen, ihn aus der Tür zu werfen. Der unfreundlichste Stich von allen ist von denen gekommen, die ihm ihre Seelen verdankten. Sein Herz war gebrochen, während er seufzte: „Ich hätte es tragen können, wenn nicht gerade die, welche ich zum Heiland gebracht, sich gegen mich gewandt hätten.“ Dieser Schmerz ist mir nicht ganz unbekannt. Ich kann nie ein gewisses Haus vergessen, in welchem der Herr mir gab, vier Prinzipale und mehrere der Angestellten zu Jesu Füßen zu bringen. Aus der größten Sorglosigkeit und Weltlichkeit herausgerissen, wurden die, welche vormals nichts von der Gnade Gottes gewusst hatten, freudige Bekenner des Glaubens. Nach einer Weile sogen sie gewisse, von den unsrigen abweichende Meinungen ein, und von diesem Augenblick an hatten einige von ihnen nichts als harte Worte für mich und mein Predigen. </w:t>
      </w:r>
    </w:p>
    <w:p w14:paraId="4CDFB9E1"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Ich hatte mein Bestes getan, sie alle Wahrheit zu lehren, die ich kannte, und wenn sie mehr ausfindig gemacht, als ich entdeckt hatte, so hätten sie wenigstens daran gedenken können, wo sie die Anfangsgründe des Glaubens gelernt. Es ist jetzt Jahre her, und ich habe nie auch nur so viel davon gesagt, wie ich es jetzt getan; aber ich fühle die Wunde sehr. Ich erwähne diese scharfen Stiche nur, um zu zeigen, wie sehr süß es ist, diejenigen um sich zu sehen, die wir zum Heiland gebracht haben. </w:t>
      </w:r>
    </w:p>
    <w:p w14:paraId="3DEAC36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Eine Mutter fühlt große Freude an ihren Kindern, denn eine große Liebe kommt mit der natürlichen Verwandtschaft; aber eine noch tiefere Liebe ist mit der geistlichen Verwandtschaft verbunden, eine Liebe, welche lebenslang andauert und in der Ewigkeit noch fortwähren wird, denn selbst im Himmel wird jeder Diener des Herrn sagen: Hier bin ich und die Kinder, die mir der Herr gegeben hat.“ Sie freien weder, noch lassen sie sich freien in der Stadt unseres Gottes, aber Vaterschaft und Brüderschaft in Christo wird auch dort noch sein. Jene süßen und gesegneten Bande, welche die Gnade geknüpft hat, dauern ewig, und geistliche Verwandtschaften werden eher entwickelt, als aufgelöst durch die Versetzung in das bessere Land. Wenn ihr begierig nach wirklicher Freude seid, nach einer, über die ihr nachdenken und ruhig dabei sein könnt, so bin ich überzeugt, dass keine Freude des Reichwerdens, keine Freude vermehrter Kenntnis, keine Freude über Einfluss auf eure Mitgeschöpfe, keine Freude irgendeiner andern Art je verglichen werden kann mit dem Entzücken, eine Seele vom Tode zu erretten und mit zu helfen, unsere verlorenen Brüder wieder des großen Vaters Hause zuzuführen. Sprecht von zehntausend Pfund Belohnung! Es ist gar nichts, man kann leicht diese Summe ausgeben; aber man kann nicht die unaussprechliche Wonne erschöpfen, welche aus der Dankbarkeit der Seelen quillt, die von dem Irrtum ihres Weges bekehrt sind. </w:t>
      </w:r>
    </w:p>
    <w:p w14:paraId="725832DE"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Aber die reichste Belohnung liegt darin, dass wir Gott gefallen und dazu helfen, dass der Erlöser das sieht, wofür seine Seele gearbeitet hat. Dass Jesus seine Belohnung hat, ist des ewigen Vaters würdig, aber es ist wunderbar, dass wir von dem Vater gebraucht werden, ihm das durch seine Schmerzen Erkaufte zu geben. Dies ist ein Wunder der Wunder! O meine Seele, dies ist eine zu große Ehre für dich! Eine Seligkeit, zu tief für Worte! Höret zu, liebe Freunde, und antwortet mir. Was würdet ihr geben, wenn ihr das Herz des geliebten Heilands mit Freude erfüllen könntet? Gedenket des Schmerzes, den ihr ihn gekostet habt, und der Qualen, die ihn durchzuckten, damit er euch von der Sünde und ihren Folgen befreien könnte; sehnt ihr euch nicht, ihn zu erfreuen? Wenn ihr andere ihm zu Füßen bringt, so macht ihr ihm Freude, und zwar keine geringe. Ist es nicht ein wundervoller Spruch: „Es wird Freude sein vor den Engeln Gottes über einen Sünder, der Buße tut?“ Was bedeutet dies? Bedeutet es, dass die Engel Freude haben? Wir lesen es gewöhnlich so, aber es ist nicht der Sinn des Spruches. Er sagt: „Es wird Freude sein vor den Engeln Gottes“ d. h. Freude in dem Herzen Gottes, um dessen Thron die Engel stehen. Es ist eine Freude, welche die Engel mit Wonne sehen - was ist es? Ist der Heilige Gott noch größerer Freude fähig, als seiner eigenen, grenzenlosen Glückseligkeit? Wunderbare Worte dies! Die unendliche Seligkeit Gottes wird noch weiter entfaltet, wenn sie nicht vermehrt werden kann. Können wir die Werkzeuge dazu sein? Können wir etwas tun, was den Ewig-Seligen froh macht? Ja, denn uns wird gesagt, dass der große Vater sich ungemein freut, wenn sein Sohn, der tot war, wieder lebendig wird und der Verlorene wiedergefunden ist. </w:t>
      </w:r>
    </w:p>
    <w:p w14:paraId="3CA45BAB" w14:textId="77777777" w:rsidR="0029421A" w:rsidRPr="0029421A" w:rsidRDefault="0029421A" w:rsidP="0029421A">
      <w:pPr>
        <w:spacing w:before="100" w:beforeAutospacing="1" w:after="100" w:afterAutospacing="1" w:line="240" w:lineRule="auto"/>
        <w:rPr>
          <w:rFonts w:eastAsia="Times New Roman"/>
          <w:szCs w:val="24"/>
          <w:lang w:eastAsia="de-DE"/>
        </w:rPr>
      </w:pPr>
      <w:r w:rsidRPr="0029421A">
        <w:rPr>
          <w:rFonts w:eastAsia="Times New Roman"/>
          <w:szCs w:val="24"/>
          <w:lang w:eastAsia="de-DE"/>
        </w:rPr>
        <w:t xml:space="preserve">Wenn ich dies sagen könnte, wie ich es sagen sollte, so würde jeder Christ ausrufen: „Dann will ich arbeiten, um Seelen zum Heiland zu bringen“; und es würde diejenigen unter uns, die viele zu Jesu gebracht haben, antreiben, es sei zur rechten Zeit oder zur Unzeit mehr zu ihm zu bringen. Es ist ein großes Vergnügen, einem irdischen Freund eine Freundlichkeit zu erweisen, aber etwas ganz ausdrücklich für Jesum zu tun, etwas, was von allen Dingen in der Welt ihm das wohlgefälligste ist, das ist eine große Wonne! Es ist ein gutes Werk, ein Versammlungshaus zu bauen und es ganz der Sache Gottes zu weihen, wenn es aus dem rechten Beweggrunde geschieht; aber ein lebendiger Stein, durch uns auf den festen Grund gebaut, wird dem Meister mehr Freude machen, als wenn wir ein großes Gebäude aus natürlichen Steinen errichten, das vielleicht nur „das Land hindern“ mag. Geht also, liebe Freunde, und sucht eure Kinder und eure. Nachbarn, eure Freunde und eure Verwandte zu des Heilandes Füßen zu bringen, denn nichts wird ihm so viel Freude machen, als wenn sie sich zu ihm kehren und leben. Bei eurer Liebe zu Jesu bitte ich euch: werdet Menschenfischer. </w:t>
      </w:r>
    </w:p>
    <w:p w14:paraId="16692DF1" w14:textId="7D2D95FF" w:rsidR="0029421A" w:rsidRDefault="0029421A">
      <w:pPr>
        <w:spacing w:after="0" w:line="240" w:lineRule="auto"/>
        <w:rPr>
          <w:lang w:eastAsia="de-DE"/>
        </w:rPr>
      </w:pPr>
      <w:r>
        <w:rPr>
          <w:lang w:eastAsia="de-DE"/>
        </w:rPr>
        <w:br w:type="page"/>
      </w:r>
    </w:p>
    <w:p w14:paraId="241968D8" w14:textId="77777777" w:rsidR="0029421A" w:rsidRDefault="0029421A" w:rsidP="0029421A">
      <w:pPr>
        <w:pStyle w:val="berschrift1"/>
        <w:rPr>
          <w:sz w:val="48"/>
        </w:rPr>
      </w:pPr>
      <w:r>
        <w:t>Des Seelengewinners Leben und Werk.</w:t>
      </w:r>
    </w:p>
    <w:p w14:paraId="586C3C52" w14:textId="77777777" w:rsidR="0029421A" w:rsidRDefault="0029421A" w:rsidP="0029421A">
      <w:pPr>
        <w:pStyle w:val="StandardWeb"/>
      </w:pPr>
      <w:r>
        <w:rPr>
          <w:rStyle w:val="Fett"/>
        </w:rPr>
        <w:t>“Die Frucht des Gerechten ist ein Baum des Lebens; und ein Weiser gewinnt die Herzen.“</w:t>
      </w:r>
      <w:r>
        <w:br/>
        <w:t>Spr. Sal. 11,30.</w:t>
      </w:r>
      <w:r>
        <w:br/>
        <w:t xml:space="preserve">„Die Frucht des Gerechten ist ein Baum des Lebens; und wer Seelen gewinnt, der ist weise.“ (N. d. engl. Üb.) </w:t>
      </w:r>
    </w:p>
    <w:p w14:paraId="4B52F399" w14:textId="77777777" w:rsidR="0029421A" w:rsidRDefault="0029421A" w:rsidP="0029421A">
      <w:pPr>
        <w:pStyle w:val="StandardWeb"/>
      </w:pPr>
      <w:r>
        <w:t xml:space="preserve">Es scheint mir, dass es beim Anblick einer Schar Gläubiger eine höhere Freude gibt, als die, dass man sie nur als Errettete betrachtet. Nicht, als wenn nicht eine große Freude in der Errettung wäre, eine Freude, wert die Harfen der Engel in Bewegung zu setzen. Denkt an des Heilandes Todesleiden bei dem Loskauf eines jeden seiner Erlösten, denkt an das Werk des Heiligen Geistes in jedem erneuerten Herzen, denkt an die Liebe des Vaters, die auf jedem der Wiedergeborenen ruht: Ich könnte nicht, wenn ich auch „meinen Spruch anhöbe“ einen Monat lang, die ganze Masse der Freude schildern, die in einer Menge von Gläubigen zu sehen ist, wenn wir nur auf das blicken, was Gott für sie getan hat, und ihnen verheißen hat und an ihnen erfüllen will. Aber es gibt noch ein weiteres Feld des Gedankens, und meine Seele ist diesen ganzen Tag darüber hingewandert, der Gedanke an die Fähigkeiten zum Dienste Gottes, die sich in einer zahlreichen Schar von Gläubigen finden, die Möglichkeiten, anderen zum Segen zu werden, die in den Herzen der Wiedergeborenen liegen. Wir müssen an das, was wir jetzt schon sind, nicht so viel denken, dass wir darüber vergessen, was der Herr durch uns an anderen ausrichten kann. Hier sind die brennenden Kohlen, aber wer kann die Feuersbrust beschreiben, welche sie verursachen mögen? </w:t>
      </w:r>
    </w:p>
    <w:p w14:paraId="48581E4E" w14:textId="77777777" w:rsidR="0029421A" w:rsidRDefault="0029421A" w:rsidP="0029421A">
      <w:pPr>
        <w:pStyle w:val="StandardWeb"/>
      </w:pPr>
      <w:r>
        <w:t xml:space="preserve">Wir sollten die christliche Kirche nicht als ein luxuriöses Hotel betrachten, in denen christliche Herren, jeder gemächlich in seinem eigenen Zimmer, wohnen können, sondern als eine Baracke, in der Soldaten zusammen leben, um eingeübt und für den Krieg herangebildet zu werden. Wir sollten die christliche Kirche nicht ansehen als eine Gesellschaft für gegenseitige Bewunderung und Tröstung, sondern als ein Heer mit Bannern, das zum Kampfe zieht, um Siege für Christum zu gewinnen, die Festungen des Feindes zu stürmen und Provinz auf Provinz zu des Erlösers Reich hinzuzufügen. Wir können Bekehrte, die eine Gemeinde bilden, als Weizen in der Scheuer ansehen. Gott sei gedankt, dass er da ist, und dass soweit die Ernte den Säemann belohnt hat; aber weit begeisternder ist der Anblick, wenn wir denken, dass jeder von diesen Gläubigen wahrscheinlich zu einem lebendigen Mittelpunkt für die Ausbreitung des Reiches Jesu gemacht wird, denn alsdann sehen wir sie die fruchtbaren Täler unseres Landes besäen und verheißen, binnen kurzer Zeit Frucht zu bringen, etliche dreißigfältig, etliche vierzigfältig, etliche fünfzigfältig und etliche hundertfältig. Die Fähigkeiten des Lebens sind staunenswert; aus eins wird hundert in einem wunderbar kurzen Zeitraum. Innerhalb weniger Zeit würden einige Weizenkörner hinreichen, die ganze Welt zu besäen, und einige wahre Heilige möchten genügen für die Bekehrung aller Völker. Nehmt nur das, was aus einer Ähre kommt, verwahrt es gut, sät es alles, verwahrt es wiederum nächstes Jahr und säet es dann wieder, und die Vervielfältigung übersteigt beinahe die Berechnung. O, dass jeder Christ so Jahr auf Jahr des Herrn Saatkorn wäre! Wenn aller Weizen in der Welt verdorben wäre mit Ausnahme eines einzigen Kornes, so würde man nicht viele Jahre brauchen, um die ganze Erde wieder damit zu füllen, und ihre Felder und Ebenen zu besäen; aber in einer weit kürzeren Zeit würde in der Kraft des Heiligen Geistes ein Paulus oder ein Petrus alle Lande evangelisiert haben. Betrachtet euch als Weizenkörner, dazu bestimmt, die Welt zu besäen. Derjenige lebt großartig, der so eifrig ist, als wenn das ganze Dasein des Christentums von ihm abhinge, und der entschlossen ist, allen, die er erreichen kann, den unerforschlichen Reichtum Christi zu verkündigen. </w:t>
      </w:r>
    </w:p>
    <w:p w14:paraId="778F7B7C" w14:textId="77777777" w:rsidR="0029421A" w:rsidRDefault="0029421A" w:rsidP="0029421A">
      <w:pPr>
        <w:pStyle w:val="StandardWeb"/>
      </w:pPr>
      <w:r>
        <w:t xml:space="preserve">Wenn wir, die Christus als sein Saatkorn gebraucht, nur alle ausgestreut und gesät wären, wie wir es sein sollten und alle aufsprossen und den grünen Halm und das Korn in der Ähre hervorbrächten, was für eine Ernte würde das geben! Wiederum würde es erfüllt werden: Es wird eine Handvoll Korn auf dem Gipfel der Berge sein;“ ein sehr schlechter Platz dafür -“seine Frucht wird beben wie Libanon und wird grünen in den Städten wie Gras auf Erden.“ (Ps. 72, 16. n. d. engl. Üb.) Möge Gott uns verleihen, etwas von der lebendig machenden Kraft des Heiligen Geistes zu fühlen, während wir zusammen reden, nicht so sehr von dem, was Gott für uns getan hat, als was Gott durch uns tun kann, und davon, wie wir uns tauglich machen können, von ihm gebraucht zu werden! </w:t>
      </w:r>
    </w:p>
    <w:p w14:paraId="56814C7E" w14:textId="77777777" w:rsidR="0029421A" w:rsidRDefault="0029421A" w:rsidP="0029421A">
      <w:pPr>
        <w:pStyle w:val="StandardWeb"/>
      </w:pPr>
      <w:r>
        <w:t xml:space="preserve">Es sind zwei Dinge in dem Text, und diese sind mit viel Deutlichkeit in den beiden Sätzen desselben dargelegt. Das erste ist: Das Leben des Gläubigen ist oder sollte sein voll geistlichen Segens; „Die Frucht des Gerechten ist ein Baum des Lebens.“ Zweitens: Das Streben des Gläubigen sollte immer sein, Seelen zu gewinnen. Das zweite ist ziemlich dasselbe wie das Erste, nur dass dieses unsern unbewussten Einfluss darstellt, und jenes unsere Bemühungen mit der offenen Absicht, Seelen für Christum zu gewinnen. </w:t>
      </w:r>
    </w:p>
    <w:p w14:paraId="39604EC6" w14:textId="77777777" w:rsidR="0029421A" w:rsidRDefault="0029421A" w:rsidP="0029421A">
      <w:pPr>
        <w:pStyle w:val="StandardWeb"/>
      </w:pPr>
      <w:r>
        <w:t xml:space="preserve">Lasst uns mit dem Anfang anfangen, denn das Zweite kann nicht ohne das Erste ausgeführt werden; ohne Fülle des Lebens im Innern kann kein Hinüberfließen des Lebens zu andern stattfinden. Es nützt auch nichts, zu versuchen, Seelengewinner zu werden, wenn ihr nicht Frucht in eurem eigenen Leben tragt. Wie könnt ihr dem Herrn mit euren Lippen dienen, wenn ihr ihm nicht mit eurem Leben dient? Wie könnt ihr sein Evangelium mit eurem Munde predigen, wenn ihr mit Händen, Füßen und Herzen des Teufels Evangelium predigt und den Antichrist auf den Thron setzt durch die Unheiligkeit eures Wandels? Erst müssen wir Leben haben und selbst Frucht zur göttlichen Ehre tragen, dann wird unser Beispiel die Bekehrung anderer bewirken. Lasst uns zur Quelle gehen und sehen, wie wesentlich des Gläubigen eigenes Leben für seine Wirksamkeit unter anderen Menschen ist. </w:t>
      </w:r>
    </w:p>
    <w:p w14:paraId="3EBAC2F8" w14:textId="77777777" w:rsidR="0029421A" w:rsidRDefault="0029421A" w:rsidP="0029421A">
      <w:pPr>
        <w:pStyle w:val="berschrift2"/>
      </w:pPr>
      <w:r>
        <w:t>I.</w:t>
      </w:r>
    </w:p>
    <w:p w14:paraId="1DD6710C" w14:textId="77777777" w:rsidR="0029421A" w:rsidRDefault="0029421A" w:rsidP="0029421A">
      <w:pPr>
        <w:pStyle w:val="StandardWeb"/>
      </w:pPr>
      <w:r>
        <w:t xml:space="preserve">Das Leben des Gläubigen ist voll geistlichen Segens. Diese Tatsache wollen wir erwägen an der Hand einiger Bemerkungen, die aus dem Text hervorwachsen; und zuerst lasst mich darauf hinweisen, dass des Gläubigen äußeres Leben einer Frucht gleicht, die von ihm kommt. Es ist wichtig dies zu beachten. „Die Frucht des Gerechten“ d. h. sein Leben ist nicht etwas, das auf ihm befestigt ist, sondern etwas, das aus ihm heraus wächst, Es ist nicht ein Kleid, das er aus- und anziehen kann, sondern es ist unzertrennlich von ihm. Des aufrichtigen Mannes Religion ist der Mann selbst, und nicht ein Mantel zum Verhüllen. Wahre Gottseligkeit ist das natürliche Gewächs einer erneuerten Natur, nicht die Treibhauspflanze frommer, erhitzter Aufregung. Ist es nicht natürlich für einen Weinstock, Trauben zu tragen? natürlich für einen Palmbaum, Datteln zu tragen? Gewiss, ebenso natürlich, als dass man Sodomsäpfel auf Sodomsbäumen findet und dass schädliche Pflanzen giftige Beeren hervorbringen. Wenn Gott seinen Kindern eine neue Natur gibt, so entspringt das Leben, welches aus dieser neuen Natur kommt, von selbst da heraus. Der Mann, welcher eine Religion hat, die nicht einen Teil seiner selbst bildet, wird bald entdecken, dass sie schlimmer als nutzlos für ihn ist. Der Mann, der seine Frömmigkeit wie eine Maske beim Karneval trägt, so dass er sich, wenn er nach Hause kommt, aus einem Heiligen in einen Barbaren, aus einem Engel in einen Teufel, aus einem Johannes in einen Judas verwandelt - solch' ein Mann, sage ich, weiß sehr wohl, was die Beobachtung der Formen und die Heuchelei für ihn tun können, aber er hat keine Spur von wahrer Religion. Feigenbäume tragen nicht Feigen an gewissen Tagen und Dornen an andern Tagen; sie sind ihrer Natur treu zu allen Zeiten. </w:t>
      </w:r>
    </w:p>
    <w:p w14:paraId="46BBA1BD" w14:textId="77777777" w:rsidR="0029421A" w:rsidRDefault="0029421A" w:rsidP="0029421A">
      <w:pPr>
        <w:pStyle w:val="StandardWeb"/>
      </w:pPr>
      <w:r>
        <w:t xml:space="preserve">Diejenigen, welche meinen, dass Gottseligkeit eine Sache der Gewänder sei und eine nahe Verbindung mit Blau und Scharlach und feiner Leinwand habe, sind konsequent, wenn sie ihre Religion aufbewahren bis zu einer für das Tragen ihres heiligen Pompes geeigneten Zeit; aber der, welcher entdeckt hat, was das Christentum ist, weiß, dass es viel mehr ein Leben, als eine Handlung, eine Form oder ein Bekenntnis ist. So sehr ich das Glaubensbekenntnis der Christenheit liebe, bin ich doch bereit zu sagen, dass wahres Christentum weit mehr ein Leben, als ein Glaubensbekenntnis ist. Es ist ein Glaubensbekenntnis, und es hat seine Zeremonien, aber es ist hauptsächlich ein Leben; es ist ein göttlicher Funke aus des Himmels Flamme, welcher in den menschlichen Busen fällt, darin brennt, vieles verzehrt, was verborgen in der Seele liegt, und dann zuletzt als ein himmlisches Leben herausflammt, das von allen umher gesehen und gefühlt wird. Unter der innewohnenden Kraft des Heiligen Geistes wird ein Wiedergeborner wie jener Busch in Horeb, der ganz von der Gottheit glühte. Der Gott in ihm macht ihn leuchtend, so dass der Platz um ihn her heiliges Land ist, und die, welche ihn ansehen, die Macht seines heiligen Lebens fühlen. </w:t>
      </w:r>
    </w:p>
    <w:p w14:paraId="2738BB55" w14:textId="77777777" w:rsidR="0029421A" w:rsidRDefault="0029421A" w:rsidP="0029421A">
      <w:pPr>
        <w:pStyle w:val="StandardWeb"/>
      </w:pPr>
      <w:r>
        <w:t xml:space="preserve">Liebe Brüder, wir müssen Sorge tragen, dass unsere Religion mehr und mehr etwas aus unserer Seele Hervorwachsendes wird. Viele sind eingehegt mit: „Du musst dies nicht tun und das nicht,“ und werden weiter getrieben mit: „Du musst dies tun und du musst das tun.“ Aber es gibt eine Lehre, die nur zu oft verdreht wird, und des ungeachtet doch eine gesegnete Wahrheit ist und in unserem Herzen wohnen sollte: Ihr seid nicht unter dem Gesetz, sondern unter der Gnade.“ Daher gehorcht ihr nicht dem Willen Gottes, weil ihr hofft, den Himmel dadurch zu erwerben, oder wähnt, dem göttlichen Zorn durch euer eigenes Tun zu entfliehen, sondern weil ein Leben in euch ist, das nach dem strebt, was heilig, rein, recht und wahr ist und dasjenige nicht ertragen kann, was böse ist. Ihr trachtet, reich an guten Werken zu werden, nicht aus gesetzlicher Hoffnung oder gesetzlicher Furcht, sondern weil etwas Heiliges, von Gott Geborenes in euch ist, das seiner Natur gemäß sucht, zu tun was Gott gefällt. Seht mehr und mehr darauf, dass eure Religion wirklich wahr, natürlich, lebendig sei, nicht künstlich, gezwungen, oberflächlich, ein Ding der Zeiten, Tage, Plätze, ein durch Aufregung erzeugter Pilz, eine Gärung, die durch Versammlungen hervorgerufen und durch Beredsamkeit verstärkt ist. Wir alle brauchen eine Religion, die sowohl in der Wüste, als in der Menschenmenge leben kann; eine Religion, die sich in jedem Gang des Lebens und in jeder Gesellschaft zeigt. Gebt mir die Gottseligkeit, die zu Hause gesehen wird, besonders beim Sitzen um den Kamin, denn sie ist nirgends schöner als da; die im Lärm und Kampf des gewöhnlichen Geschäftes gesehen wird, unter Spöttern und Widersprechern sowohl wie unter christlichen Leuten. Zeigt mir den Glauben, welcher den Luchsaugen der Welt trotzen und furchtlos wandeln kann, ebenso wohl da, wo alle mit dem grimmen Auge des Hasses auf ihn blicken, als da wo Beobachter sind, die mitfühlen, und Freunde, die milde richten. Möget ihr mit dem Leben des Heiligen Geistes erfüllt werden, und euer ganzer Wandel das natürliche und gesegnete Erzeugnis von dem Inwohnen dieses Heiligen Geistes sein! </w:t>
      </w:r>
    </w:p>
    <w:p w14:paraId="46778664" w14:textId="77777777" w:rsidR="0029421A" w:rsidRDefault="0029421A" w:rsidP="0029421A">
      <w:pPr>
        <w:pStyle w:val="StandardWeb"/>
      </w:pPr>
      <w:r>
        <w:t xml:space="preserve">Beachtet danach, dass die Frucht, die von einem Christen kommt, eine seines Charakters würdige Frucht ist: „Die Frucht des Gerechten ist ein Baum des Lebens.“ Jeder Baum trägt seine eigene Frucht, und wird daran erkannt. Der Gerechte trägt gerechte Frucht; mögen wir uns nicht täuschen, Brüder, oder in irgendeinen Irrtum darüber geraten: „Wer recht tut, der ist gerecht“, und: „Wer nicht recht tut, der ist nicht von Gott“ und „wer nicht seinen Bruder lieb hat.“ Wir sind bereit, hoffe ich, für die Lehre von der Rechtfertigung durch den Glauben zu sterben und vor allen Gegnern zu behaupten, dass die Seligkeit nicht aus den Werken ist; aber wir bekennen auch, dass wir gerechtfertigt sind durch einen Glauben, welcher Werke hervorbringt, und wenn jemand einen Glauben hat, welcher keine guten Werke erzeugt, so ist es der Glaube der Teufel. Der errettende Glaube eignet sich das vollbrachte Werk des Herrn Jesu an und errettet so allein, denn wir werden gerecht durch den Glauben, ohne Werke; aber der Glaube, welcher ohne Werke ist, kann niemand Errettung bringen. Wir werden gerecht durch den Glauben; ohne Werke, aber nicht durch einen Glauben, der ohne Werke ist, denn der wirkliche Glaube, der die Seele errettet, wirkt durch Liebe und reinigt den Charakter. Wenn du über den Ladentisch hin betrügen kannst, so ist deine Hoffnung auf den Himmel auch ein Betrug; wenn du auch so hübsch beten kannst, wie nur irgendeiner, und Werke äußerer Frömmigkeit so gut tun kannst, wie jeder andere Heuchler, bist du doch betrogen, wenn du erwartest, dass es am letzten Ende gut mit dir stehen wird. Wenn du als Diener faul, lügnerisch und herumschlendernd bist oder als Herr hart, tyrannisch und unchristlich gegen deine Untergebenen, so zeigt deine Frucht, dass du ein Baum aus Satans Obstgarten bist und Äpfel trägst, die seinem Gaumen munden. Wenn du im Handel Kniffe übst und wenn du lügen kannst, und wie viele lügen jeden Tag über ihre Nachbarn oder über ihre Güter! so magst du so viel du willst, davon reden, dass du durch den Glauben gerechtfertigt bist, aber alle Lügner werden ihr Teil haben in dem Pfuhl, der mit Feuer und Schwefel brennt, und unter den größten Lügnern wirst du sein, denn du bist der Lüge schuldig, weil du sprichst: „Ich bin ein Christ,“ während du es nicht bist. Ein falsches Bekenntnis ist eine der schlimmsten Lügen, da es Christo und den Seinen die höchste Unehre bringt. Die Frucht des Gerechten ist Gerechtigkeit; der Feigenbaum bringt keine Dornen hervor, und wir werden ebenso wenig Trauben lesen von den Disteln. Der Baum wird an seiner Frucht erkannt, und wenn wir auch nicht die Herzen der Menschen richten können, und nicht versuchen dürfen, es zu tun, so können wir doch ihr Leben richten; und ich bitte Gott, dass wir alle bereit sein mögen, unser eigenes Leben zu richten und zu sehen, ob wir gerechte Frucht bringen, denn wenn nicht, so sind wir nicht Gerechte. </w:t>
      </w:r>
    </w:p>
    <w:p w14:paraId="726B9459" w14:textId="1D3632E8" w:rsidR="0029421A" w:rsidRDefault="0029421A" w:rsidP="0029421A">
      <w:pPr>
        <w:pStyle w:val="StandardWeb"/>
      </w:pPr>
      <w:r>
        <w:t>Lasst es indessen niemals vergessen werden, dass die Frucht des Gerechten, obwohl sie naturgemäß aus ihm kommt, denn seine neugeborene Natur trägt die süße Frucht des Gehorsams, dennoch immer das Ergebnis der Gnade und die Gabe Gottes ist. Keiner Wahrheit sollte mehr gedacht werden als dieser: „An mir soll man deine Frucht finden“</w:t>
      </w:r>
      <w:r>
        <w:rPr>
          <w:rStyle w:val="Funotenzeichen"/>
        </w:rPr>
        <w:footnoteReference w:id="20"/>
      </w:r>
      <w:r>
        <w:t xml:space="preserve">. Wir können keine Frucht bringen, wenn wir nicht in Christo bleiben. Die Gerechten werden grünen wie ein Zweig“, und nur wie ein Zweig. Wie grünt ein Zweig? Durch seine Verbindung mit dem Stamm und das daraus folgende Einfließen des Saftes; und so werden des Gerechten gerechte Taten, obwohl sie seine eigenen sind, doch stets durch die Gnade hervorgebracht, welche ihm mitgeteilt ist, und er wagt nie, sich etwas Verdienst davon beizulegen, sondern singt: „Nicht uns, Herr, nicht uns, sondern deinem Namen gib Ehre“. Wenn es ihm misslingt, so tadelt er sich selbst; wenn es ihm gelingt, so preiset er Gott. Ahmt sein Beispiel nach, legt jeden Fehler, jede Schwachheit, jedes Gebrechen vor eure eigene Tür; und wenn es euch in irgendeiner Hinsicht an Vollkommenheit mangelt - und ich bin gewiss, das wird der Fall sein - nehmt es alles auf euch und entschuldigt euch nicht; aber wenn irgendeine Tugend da ist, ein aufrichtiges Verlangen, ein wirkliches Gebet, irgendetwas, was gut ist, so schreibt es alles dem Geiste Gottes zu. Gedenkt daran, der Gerechte würde nicht gerecht sein, wenn Gott ihn nicht gerecht gemacht hätte, und die Frucht der Gerechtigkeit würde nie von ihm kommen, wenn nicht der göttliche Saft in ihm dieselbe erzeugt hätte. Gott allein sei alle Ehre und aller Ruhm. </w:t>
      </w:r>
    </w:p>
    <w:p w14:paraId="24271B5C" w14:textId="77777777" w:rsidR="0029421A" w:rsidRDefault="0029421A" w:rsidP="0029421A">
      <w:pPr>
        <w:pStyle w:val="StandardWeb"/>
      </w:pPr>
      <w:r>
        <w:t xml:space="preserve">Die Hauptlehre dieses Spruches ist, dass dieses Hervorbrechen des inneren Lebens beim Christen, diese Frucht seiner Seele ein Segen für andere wird. Gleich einem Baume gibt sie Schatten. und Nahrung allen um ihn her. Sie ist ein Baum des Lebens, ein Ausdruck, den ich nicht völlig so auslegen kann, wie ich es wünschte, denn es ist eine Fülle von Lehre in dieser Illustration zusammengedrängt. Das, was für den Gläubigen selbst eine Frucht ist, wird für andere ein Baum; es ist ein seltsames Gleichnis, aber keineswegs ein lahmes. Von dem Kinde Gottes fällt die Frucht heiligen Lebens, eben wie die Eichel von der Eiche fällt; dieses heilige Leben übt Einfluss aus und erzeugt in andern die besten Resultate, eben wie die Eichel selbst eine Eiche wird und ihren Schatten den Vögeln der Luft leiht. Des Christen Heiligkeit wird ein Baum des Lebens. Ich nehme an, dies bedeutet: ein lebendiger Baum, ein Baum, dazu bestimmt, Leben zu geben und es in andern zu erhalten. Eine Frucht wird ein Baum! Ein Baum des Lebens! Dies ist ein wundervolles Ergebnis! Der Wandel des Christen ist die Frucht seines inneren Lebens; dies Leben wächst aus einer Frucht zu einem Baum heran; und als ein Baum trägt es Frucht in andern zur Ehre und zum Preise Gottes. Liebe Brüder und Schwestern, ich kenne einige von Gottes Heiligen, welche sehr in Gottes Nähe leben; sie sind augenscheinlich Bäume des Lebens, denn ihr bloßer Schatten ist tröstend, kühlend und erquickend für viele müde Seelen. Ich habe gesehen, dass die noch Jungen, die Angefochtenen, die Niedergeschlagenen zu ihnen gingen, unter ihrem Schatten niedersaßen, ihren Kummer vor ihnen ausschütteten und es als einen reichen Segen empfanden, wenn sie ihnen ihre Teilnahme bewiesen, ihnen von der Treue des Herrn erzählten und sie auf den Pfad der Weisheit leiteten. Solche Menschen kennen, heißt reich sein; es gibt einige wenige der Art in der Welt. Sie sind Bibliotheken der evangelischen Wahrheit; aber sie sind besser als Bücher, denn die Wahrheit ist in ihnen auf lebendige Seiten geschrieben. Ihre ganze Persönlichkeit ist ein wahrer und lebendiger Baum; sie ist nicht ein bloßer Pfahl von dem toten Holz der Lehre, der eine Inschrift trägt und dabei verfault, sondern sie ist etwas Lebendiges, Organisiertes, Frucht-Erzeugendes, eine Pflanze, die des Herrn Rechte gepflanzt hat. </w:t>
      </w:r>
    </w:p>
    <w:p w14:paraId="0B516A2C" w14:textId="77777777" w:rsidR="0029421A" w:rsidRDefault="0029421A" w:rsidP="0029421A">
      <w:pPr>
        <w:pStyle w:val="StandardWeb"/>
      </w:pPr>
      <w:r>
        <w:t xml:space="preserve">Nicht nur Trost geben einige Heilige andern Menschen, sondern sie gewähren ihnen auch geistliche Nahrung. Geförderte Christen werden „Pfleger und Säugammen“, welche die Schwachen stärken und die Wunden derer, die gebrochenen Herzens sind, verbinden. So sind auch die starken, kühnen, großmütigen Taten weitherziger Christen ihren Mitchristen von großem Nutzen und dienen dazu, sie auf eine höhere Stufe zu erheben. Ihr fühlt euch erfrischt, wenn ihr seht, wie sie handeln; ihre Geduld im Leiden, ihr Mut in der Gefahr, ihr heiliger Glaube an Gott, ihr fröhliches Antlitz im Unglück all dieses stählt euch für eure eigenen Kämpfe. Auf tausenderlei Weise wirkt das Beispiel des geheiligten Gläubigen heilend und tröstend auf seine Brüder und hilft dazu, sie über Angst und Unglauben hinweg zu heben. Eben wie die Blätter des Lebensbaumes zur Heilung der Völker dienen, so sind die Worte und Taten der Heiligen Arznei für tausend Krankheiten. </w:t>
      </w:r>
    </w:p>
    <w:p w14:paraId="4D62D3FA" w14:textId="77777777" w:rsidR="0029421A" w:rsidRDefault="0029421A" w:rsidP="0029421A">
      <w:pPr>
        <w:pStyle w:val="StandardWeb"/>
      </w:pPr>
      <w:r>
        <w:t xml:space="preserve">Und dann, wie süß ist für den Geschmack der Gottesfürchtigen die Frucht, welche erfahrene Gläubige tragen! Wir können niemals auf Menschen vertrauen, wie wir auf den Herrn trauen, aber der Herr kann auch die Glieder uns zum Segen werden lassen, wie das Haupt uns stets Segen gibt. Jesus allein ist der Baum des Lebens, aber er lässt einige seiner Diener für uns zu kleinen Lebensbäumen werden, durch welche er uns Frucht gibt von gleicher Art, wie er selber sie trägt, denn er legt diese in sie hinein und lässt sie goldene Äpfel hervorbringen, die unsere Seele erfreuen. Möge jeder von uns unserem Herrn gleich gemacht werden, und möge seine Frucht auf unseren Zweigen sich finden. </w:t>
      </w:r>
    </w:p>
    <w:p w14:paraId="636B0E49" w14:textId="77777777" w:rsidR="0029421A" w:rsidRDefault="0029421A" w:rsidP="0029421A">
      <w:pPr>
        <w:pStyle w:val="StandardWeb"/>
      </w:pPr>
      <w:r>
        <w:t xml:space="preserve">Wir haben viele entschlafene Heilige ins Grab gelegt und unter ihnen waren einige, von denen ich in diesem Augenblicke nicht besonders sprechen will, deren Leben, wenn ich darauf zurückblicke, immer noch ein Baum des Lebens für mich ist. Ich bitte Gott, dass ich ihnen gleichen möge. Viele von euch haben sie gekannt, und wenn ihr euch nur ihr frommes, heiliges Leben ins Gedächtnis zurückrufen wollt, so wird es stets noch ein Baum des Lebens für euch sein. Wiewohl sie gestorben sind, reden sie noch; hört ihre beredten Ermahnungen! Selbst in ihrer Asche lebt ihr gewohntes Feuer; zündet eure Seelen an bei ihrer Glut. Ihr edles Beispiel ist ihr Vermächtnis an die Gemeinde, deren Mitglieder reicher und edler werden, wenn sie an ihren Wandel im Glauben und an ihre Arbeit der Liebe gedenken. Geliebte, möge jeder von uns ein wahrer Segen für die Gemeinde werden, in deren Garten wir gepflanzt sind! „O,“ sagt einer, „mir ist bange, ich gleiche nicht sehr einem Baume, denn ich fühle mich so schwach und unbedeutend.“ Wenn du Glauben wie ein Senfkorn hast, so hast du den Anfang des Baumes, unter dessen Zweigen die Vögel des Himmels noch wohnen werden. Diese Vögel, die den winzigen Samen hätten fressen können, kommen und wohnen in dem Baum, der daraus erwächst, und die Leute, welche dich verachten und verspotten jetzt, da du ein junger Anfänger bist, werden eines Tages, wenn Gott dich segnet, froh sein, aus deinem Beispiel und deiner Erfahrung Trost zu entnehmen. </w:t>
      </w:r>
    </w:p>
    <w:p w14:paraId="1D0FF903" w14:textId="77777777" w:rsidR="0029421A" w:rsidRDefault="0029421A" w:rsidP="0029421A">
      <w:pPr>
        <w:pStyle w:val="StandardWeb"/>
      </w:pPr>
      <w:r>
        <w:t xml:space="preserve">Aber noch einen Gedanken über diesen Punkt. Erinnert euch, dass die Vollendung und Entwicklung des heiligen Lebens droben gesehen werden wird. Es gibt eine Stadt, von der geschrieben steht: „Mitten auf ihrer Gasse und auf beiden Seiten des Stroms stand Holz des Lebens.“ Das Holz des Lebens ist eine himmlische Pflanze und auch die Frucht des Christen ist etwas Himmlisches; obgleich noch nicht ins Land der Herrlichkeit versetzt, wird sie doch schon bereitet für ihre künftige Stätte. Was ist Heiligkeit anders, als der Himmel auf Erden? Was ist das Leben für Gott anders, als das eigentliche Wesen des Himmels? Was sind Aufrichtigkeit, Lauterkeit, Christus-Ähnlichkeit? Haben diese nicht noch mehr mit dem Himmel zu tun, als Harfen und Palmen und Gassen vom reinsten Golde? Heiligkeit, Reinheit, Liebenswürdigkeit des Charakters diese bilden einen Himmel in des Menschen eigener Brust, und selbst wenn es keinen Ort gäbe, der Himmel genannt wird, so würde das Herz, das von der Sünde befreit und dem Herrn Jesu ähnlich gemacht ist, ein himmlisches Glück haben. Seht denn, liebe Brüder, von welcher Wichtigkeit es für uns ist, in der Tat vor Gott gerecht zu sein, denn aus dieser Gerechtigkeit wird die Frucht hervorwachsen, die ein Baum des Lebens für andere sein wird und ein Baum des Lebens im Himmel droben ewiglich. O Heiliger Geist, mache es so, und du sollst allen Ruhm haben! </w:t>
      </w:r>
    </w:p>
    <w:p w14:paraId="08D0B08D" w14:textId="77777777" w:rsidR="0029421A" w:rsidRDefault="0029421A" w:rsidP="0029421A">
      <w:pPr>
        <w:pStyle w:val="berschrift2"/>
      </w:pPr>
      <w:r>
        <w:t>II.</w:t>
      </w:r>
    </w:p>
    <w:p w14:paraId="4911B723" w14:textId="77777777" w:rsidR="0029421A" w:rsidRDefault="0029421A" w:rsidP="0029421A">
      <w:pPr>
        <w:pStyle w:val="StandardWeb"/>
      </w:pPr>
      <w:r>
        <w:t xml:space="preserve">Dies bringt uns zu unserem zweiten Teil. Das Streben des Gläubigen sollte das Gewinnen von Seelen sein. Denn, „wer Seelen gewinnt, der ist weise.“ Diese zwei Dinge sind zusammengestellt zuerst das Leben, dann das Streben: „Was nun Gott zusammengefügt hat, das soll der Mensch nicht scheiden.“ </w:t>
      </w:r>
    </w:p>
    <w:p w14:paraId="47AB901B" w14:textId="77777777" w:rsidR="0029421A" w:rsidRDefault="0029421A" w:rsidP="0029421A">
      <w:pPr>
        <w:pStyle w:val="StandardWeb"/>
      </w:pPr>
      <w:r>
        <w:t xml:space="preserve">In unserem Texte liegt, dass es Seelen gibt, denen es Bedürfnis ist, gewonnen zu werden. Ach! alle Menschenseelen sind von Natur verloren. Ihr könnt durch die Straßen Londons wandern und mit Seufzern und Tränen von den Menschenmassen, denen ihr auf diesen vollen Gassen begegnet, sprechen: „Verloren, verloren, verloren!“ Wo kein Vertrauen auf Christum ist und der Geist nicht ein neues Herz geschaffen hat und die Seele nicht zu dem großen Vater gekommen ist, da ist eine Seele verloren. Aber es ist noch Barmherzigkeit da diese verlorenen Seelen können gewonnen werden. Sie sind nicht hoffnungslos verloren; Gott hat noch nicht beschlossen, dass sie auf ewig bleiben sollen, wie sie sind. Es ist noch nicht gesprochen: „Wer unrein ist, der sei immerhin unrein;“ sondern sie sind in dem Lande der Hoffnung, wo die Barmherzigkeit sie erreichen kann, denn es wird von ihnen gesagt, dass sie fähig sind, gewonnen zu werden. Sie können noch befreit werden, aber der Ausdruck deutet an, dass es unserer Anstrengung dazu bedarf: „Wer Seelen gewinnt.“ </w:t>
      </w:r>
    </w:p>
    <w:p w14:paraId="1BC44636" w14:textId="77777777" w:rsidR="0029421A" w:rsidRDefault="0029421A" w:rsidP="0029421A">
      <w:pPr>
        <w:pStyle w:val="StandardWeb"/>
      </w:pPr>
      <w:r>
        <w:t xml:space="preserve">Was verstehen wir unter dem Wort gewinnen? Wir gebrauchen es bei der Brautwerbung. Wir sprechen von dem Bräutigam, welcher seine Braut gewinnt. Und zuweilen gehört viel Kundgebung der Liebe, manches bittende Wort dazu, ehe das begehrte Herz ganz des Bewerbers eigen wird. Ich brauche diese Erklärung, weil sie in vieler Hinsicht die allerbeste ist, denn man muss die Seelen in dieser Weise für Christum gewinnen, damit sie ihm vermählt werden. Wir müssen uns für Christum um den Sünder bewerben. Jesus ist der Bräutigam und wir müssen für ihn sprechen und von seiner Schönheit erzählen, wie Abrahams Knecht, als er ging, um für Isaak ein Weib zu suchen, an seiner Statt als Bewerber handelte. Habt ihr nie die Geschichte gelesen? Dann schlagt sie auf, wenn ihr nach Hause kommt und seht, wie er von seinem Herrn redete, was für Güter er hätte und wie Isaak der Erbe von allem werden würde usw. und dann seine Rede damit endigte, dass er Rebekka bat, mit ihm zu gehen. Die Frage ward ihr vorgelegt: „Willst du mit diesem Manne ziehen?“ So ist des Predigers Geschäft, seinen Herrn und seines Herrn Reichtümer zu empfehlen und dann die Seelen zu fragen: „Wollt ihr mit Christo vermählt werden?“ Wem dieses sehr zarte Geschäft gelingt, der ist ein weiser Mann. </w:t>
      </w:r>
    </w:p>
    <w:p w14:paraId="53C63665" w14:textId="77777777" w:rsidR="0029421A" w:rsidRDefault="0029421A" w:rsidP="0029421A">
      <w:pPr>
        <w:pStyle w:val="StandardWeb"/>
      </w:pPr>
      <w:r>
        <w:t xml:space="preserve">Wir gebrauchen den Ausdruck auch beim Kriege. Wir sprechen vom Gewinnen einer Stadt, eines Schlosses, einer Schlacht. Wir gewinnen Siege nicht durch Einschlafen. Glaubt mir, Festungen werden nicht durch Leute gewonnen, die nur halb wach sind. Zum Gewinnen einer Schlacht gehört die beste Geschicklichkeit, die größte Ausdauer und der äußerste Mut. Um Festungen, die für fast uneinnehmbar gelten, zu stürmen, muss man das Mitternachtsöl brennen und die Kunst des Angriffs wohl studieren; und wenn die Zeit zum Sturm kommt, so darf kein Soldat träge sein, sondern alle Kraft der Artillerie und der Menschen muss auf den angegriffenen Punkt gerichtet werden. Das Menschenherz durch die Kraft der Gnade zu erobern, es gefangen zu nehmen, die ehernen Türen zu zerbrechen und die eisernen Riegel zu zerschlagen, das erfordert ein Geschick, welches nur Christus geben kann. Die großen Sturmböcke heranbringen und jeden Stein in des Sünders Gewissen erschüttern, sein Herz zittern und beben machen vor dem zukünftigen Zorn mit einem Wort, eine Seele mit der ganzen Artillerie des Evangeliums angreifen, dazu gehört ein weiser Mann und einer, der ganz und gar bei der Sache ist. Die weiße Fahne der Barmherzigkeit empor halten, und wenn diese verachtet wird, den Sturmbock der Drohungen gebrauchen, bis eine Bresche gemacht ist, und dann mit dem Schwert des Geistes in der Hand, die Stadt erobern, die schwarze Fahne der Sünde herunterreißen und das Banner des Kreuzes aufrichten, dazu gehört alle Kraft, die dem besten Prediger zu Gebote steht und noch viel mehr. Die, deren Seelen so kalt sind, wie die Polarregionen und deren Energie bis zu einem verschwindenden Punkt herabgesunken ist, werden wahrscheinlich nicht die Stadt „Menschenseele“ für den Fürsten Emanuel nehmen. Wenn ihr Seelen gewinnen wollt, so müsst ihr mit ganzer Seele bei eurem Werke sein, eben wie ein Soldat mit ganzer Seele bei der Schlacht sein muss, sonst wird der Sieg nicht euer sein. </w:t>
      </w:r>
    </w:p>
    <w:p w14:paraId="7621A40B" w14:textId="77777777" w:rsidR="0029421A" w:rsidRDefault="0029421A" w:rsidP="0029421A">
      <w:pPr>
        <w:pStyle w:val="StandardWeb"/>
      </w:pPr>
      <w:r>
        <w:t xml:space="preserve">Wir brauchen das Wort „gewinnen“ mit Bezug auf die Erwerbung eines Vermögens, und wir alle wissen, dass der Mann, der ein Millionär werden will, früh aufstehen und spät ins Bett gehen und das Brot der Sorge essen muss; es gehört sehr viel Arbeit und Sparen und ich weiß nicht, was noch mehr, dazu, ungeheuren Reichtum aufzuhäufen. Wir müssen an das Seelengewinnen gehen mit demselben Eifer und derselben Konzentrierung unserer Fähigkeiten, wie der alte Astor von New-York daran ging, das Vermögen von so vielen Millionen zusammenzubringen, das er jetzt hinterlassen hat. Es ist in der Tat ein Wettlauf, und ihr wisst, dass in einem Wettlaufe niemand gewinnt, wenn er nicht jeden Muskel und jede Sehne anstrengt. „Die, so in den Schranken laufen, die laufen alle, aber einer erlanget das Kleinod;“ und dieser eine ist gewöhnlich der, welcher mehr Kraft hat, als die übrigen; doch, ob er mehr Kraft besitzt oder nicht, sicherlich hat er alle angestrengt, die er hat, und wir werden nicht Seelen gewinnen, wenn wir ihm nicht hierin nachahmen. </w:t>
      </w:r>
    </w:p>
    <w:p w14:paraId="039F34A8" w14:textId="77777777" w:rsidR="0029421A" w:rsidRDefault="0029421A" w:rsidP="0029421A">
      <w:pPr>
        <w:pStyle w:val="StandardWeb"/>
      </w:pPr>
      <w:r>
        <w:t xml:space="preserve">Salomo erklärt in diesem Text den, welcher Seelen gewinnt, für weise, und eine solche Erklärung ist umso wertvoller, weil sie von einem so weisen Mann kommt. Lasst mich euch zeigen, warum einer, der Seelen gewinnt, weise ist. Zuerst, er muss von Gott gelehrt sein, ehe er es unternimmt. Der Mann, welcher nicht weiß, dass er, obwohl einst blind, „nun sehend“ ist, täte besser, an seine eigene Blindheit zu denken, ehe er versucht, seine Freunde auf den rechten Weg zu leiten. Wenn ihr nicht selbst errettet seid, so könnt ihr nicht das Werkzeug sein, andere zu erretten. Wer Seelen gewinnt, muss erst weise genug gewesen sein, die eigene Seligkeit zu schaffen. </w:t>
      </w:r>
    </w:p>
    <w:p w14:paraId="0DB3D1D9" w14:textId="77777777" w:rsidR="0029421A" w:rsidRDefault="0029421A" w:rsidP="0029421A">
      <w:pPr>
        <w:pStyle w:val="StandardWeb"/>
      </w:pPr>
      <w:r>
        <w:t xml:space="preserve">Dies vorausgesetzt, ist er ein weiser Mann, weil er ein solches Ziel sich wählt. Junger Mann, wählst du dir etwas, das würdig ist, der große Zweck deines Lebens zu werden? Ich hoffe, du wirst weislich urteilen und einen edlen Ehrgeiz haben. Wenn Gott dir große Gaben gegeben hat, so hoffe ich, dass sie nicht für irgendeinen niedrigen, gemeinen oder selbstsüchtigen Zweck vergeudet werden. Angenommen, ich spreche jetzt zu einem, der große Talente hat und die Gelegenheit, zu werden, was er will, ins Parlament zu gehen und zur Annahme wichtiger Gesetze beizutragen, oder sich dem Geschäfte zu widmen und dort ein Mann von Bedeutung zu werden: ich hoffe, er wird die Ansprüche, die Jesus und unsterbliche Seelen an ihn haben, ebenso wohl wägen wie andere Ansprüche. Soll ich mich dem Studium widmen? Soll ich mich dem Geschäft hingeben? Soll ich reisen? Soll ich meine Zeit mit Vergnügungen zubringen? Soll ich der erste Fuchsjäger der Provinz werden? Soll ich meine Zeit zur Förderung politischer und sozialer Reformen anwenden? Denke über alles nach; aber wenn du ein Christ bist, mein lieber Freund, wird nichts dir so viel Genuss, so viel Ehre und so viel dauernden Lohn bringen, als wenn du dich dem Seelengewinnen widmest. O, es ist eine großartige Jagd, das kann ich dir sagen, und es übertrifft alles Fuchsjagen der Welt an Aufregung und Aufheiterung! </w:t>
      </w:r>
    </w:p>
    <w:p w14:paraId="468629E1" w14:textId="77777777" w:rsidR="0029421A" w:rsidRDefault="0029421A" w:rsidP="0029421A">
      <w:pPr>
        <w:pStyle w:val="StandardWeb"/>
      </w:pPr>
      <w:r>
        <w:t xml:space="preserve">Bin ich nicht zuweilen über Hecken und Gräben einem armen Sünder gefolgt und habe Schritt mit ihm gehalten in jeder Wendung und Windung, die er nahm, bis ich ihn durch Gottes Gnade einholte und mich ungemein freute, wenn ich ihn von meinem Herrn in Besitz genommen sah? Unser Herr Jesus nennt seine Prediger Fischer, und keine andere Fischer haben solche Arbeit, solche Trauer und solche Freude, wie wir. Was für eine schöne Sache ist es, dass ihr Seelen gewinnen könnt für Jesum, und sogar, wenn ihr in eurem weltlichen Berufe bleibt! Einige von euch würden auf der Kanzel niemals Seelen gewinnen; es würde zu bedauern sein, wenn ihr es versuchtet, aber ihr könnt Seelen gewinnen in der Werkstatt und in der Waschküche, in der Kinderstube und im Salon. Unser Jagdrevier ist überall; am Wege, am Kamin, im Winkel, in der Menschenmenge. </w:t>
      </w:r>
    </w:p>
    <w:p w14:paraId="2401717C" w14:textId="77777777" w:rsidR="0029421A" w:rsidRDefault="0029421A" w:rsidP="0029421A">
      <w:pPr>
        <w:pStyle w:val="StandardWeb"/>
      </w:pPr>
      <w:r>
        <w:t xml:space="preserve">Bei den Geringen im Volke ist Jesus unser Thema, und bei den Großen haben wir kein anderes. Du wirst weise sein, mein Bruder, wenn bei dir der eine, alles andere verzehrende Wunsch der ist, die Gottlosen von dem Irrtum ihres Weges zu bekehren. Für dich wird es eine von vielen Sternen schimmernde Krone geben, die du zu Jesu Füßen legen wirst am Tage seiner Erscheinung. </w:t>
      </w:r>
    </w:p>
    <w:p w14:paraId="666B663B" w14:textId="77777777" w:rsidR="0029421A" w:rsidRDefault="0029421A" w:rsidP="0029421A">
      <w:pPr>
        <w:pStyle w:val="StandardWeb"/>
      </w:pPr>
      <w:r>
        <w:t xml:space="preserve">Ferner, es wird nicht nur weise sein, dies zu eurem Streben zu machen, sondern ihr werdet auch sehr weise sein müssen, wenn es euch gelingen soll, weil die Seelen so verschieden in ihrer Beschaffenheit, ihren Gefühlen und Zuständen sind und ihr euch ihnen allen anpassen müsset. Die „Trappers“ in Nordamerika müssen die Gewohnheiten der wilden Tiere, die sie zu fangen wünschen, ausspähen, und ebenso werdet ihr zu lernen haben, wie ihr mit jeder Klasse von Menschen verfahren müsst. Einige sind sehr niedergedrückt, ihr werdet sie zu trösten haben. Vielleicht werdet ihr sie zu viel trösten und sie ungläubig machen, und deshalb werdet ihr möglicherweise zuweilen ein scharfes Wort zu sprechen haben, um das Murren, in das sie hinein geraten sind, zu heilen. Ein anderer mag leichtfertig sein, und wenn ihr ein ernstes Gesicht macht, werdet ihr euren Vogel hinwegscheuchen; ihr müsst heiter sein und wie zufällig ein Wort der Ermahnung fallen lassen. Einige Leute werden euch nicht zum Wort kommen lassen, sondern nur selbst reden; ihr müsst die Kunst verstehen, ein Wort hineinzuschieben. Ihr werdet sehr weise sein müssen und allen alles werden, und euer Erfolg wird eure Weisheit zeigen. Theorien über die Behandlung der Seelen mögen. sehr weise aussehen, aber sie zeigen sich oft als nutzlos, wenn man versucht, nach ihnen zu handeln; wer durch Gottes Gnade das Werk vollbringt, ist ein weiser Mann, ob er auch vielleicht gar keine Theorie kennt. Diese Arbeit wird all' euren Verstand erfordern und noch mehr und ihr werdet zu dem großen Gewinner der Seelen droben zu rufen haben, dass er euch seinen Heiligen Geist gebe. </w:t>
      </w:r>
    </w:p>
    <w:p w14:paraId="413DCA83" w14:textId="77777777" w:rsidR="0029421A" w:rsidRDefault="0029421A" w:rsidP="0029421A">
      <w:pPr>
        <w:pStyle w:val="StandardWeb"/>
      </w:pPr>
      <w:r>
        <w:t xml:space="preserve">Aber merkt euch, wer Seelen gewinnt, ist weise, weil er mit einer Arbeit beschäftigt ist, welche ihn weiser macht, je länger er damit fortfährt. Ihr werdet zuerst stümpern und wahrscheinlich Sünder von Christo wegtreiben durch eure Versuche, sie zu ihm zu ziehen. Ich habe mit all meiner Kraft versucht, Seelen durch eine gewisse Schriftstelle zu bewegen, aber sie haben diese in ganz entgegengesetzter Meinung verstanden und sind in verkehrter Richtung weiter gegangen. Es ist sehr schwer zu wissen, wie man mit Suchenden verfahren soll. Wenn ihr wollt, dass einige Leute vorwärts gehen sollen, so müsst ihr sie rückwärts ziehen; wenn ihr wollt, dass sie rechts gehen sollen, müsst ihr darauf bestehen, dass sie links gehen, dann gehen sie sofort rechts. Ihr müsst auf diese Torheiten der armen menschlichen Natur vorbereitet sein. Ich kenne eine arme christliche Frau, die fünfzig Jahre ein Kind Gottes gewesen war, aber nun in einem Zustand von Schwermut und Traurigkeit war, aus dem niemand sie herausreißen konnte. Ich besuchte sie mehrmals und bemühte mich, sie aufzuheitern, aber gewöhnlich war sie, wenn ich sie verließ, schlimmer als zuvor. Darum sagte ich, als ich sie wieder besuchte, gar nichts von Christo oder von Religion. Sie fing bald selbst davon an, und ich antwortete ihr, ich wolle mit ihr nicht von solchen heiligen Dingen reden, sie verstünde nichts davon, denn sie glaubte nicht an Christum und wäre ohne Zweifel viele Jahre eine Heuchlerin gewesen. Das konnte sie nicht ertragen und behauptete zu ihrer Selbstverteidigung, dass der Herr droben sie besser kenne, als ich, und dass er ihr Zeuge wäre, dass sie den Herrn Jesum Christum lieb hätte. Sie vergab sich nachher kaum dies Zugeständnis, aber sie konnte nie mehr mit mir ganz so verzweifelnd sprechen. Wahre Liebhaber der Menschenseelen lernen die Kunst, mit ihnen umzugehen, und der Heilige Geist macht sie zu erfahrenen Seelenärzten. Es ist nicht, weil ein Mann mehr Fähigkeiten hat, und auch nicht allein, weil er gottseliger ist, sondern der Herr gibt ihm eine sehr starke Liebe zu den Menschenseelen, und dies verleiht ihm eine verborgene Geschicklichkeit, da meistens das Mittel, Seelen zu Christo zu bringen, das ist, sie zu Christo zu lieben. </w:t>
      </w:r>
    </w:p>
    <w:p w14:paraId="7A8EDEB3" w14:textId="77777777" w:rsidR="0029421A" w:rsidRDefault="0029421A" w:rsidP="0029421A">
      <w:pPr>
        <w:pStyle w:val="StandardWeb"/>
      </w:pPr>
      <w:r>
        <w:t xml:space="preserve">Geliebte Brüder, ich will noch einmal sagen, der, welcher wirklich Seelen für Jesum gewinnt, wie er es auch macht, ist ein weiser Mann. Einige von euch geben dies nicht gern zu. </w:t>
      </w:r>
    </w:p>
    <w:p w14:paraId="5602746F" w14:textId="77777777" w:rsidR="0029421A" w:rsidRDefault="0029421A" w:rsidP="0029421A">
      <w:pPr>
        <w:pStyle w:val="StandardWeb"/>
      </w:pPr>
      <w:r>
        <w:t xml:space="preserve">Sie sagen: „Nun, N. N. hat wohl sehr nützlich gewirkt, aber er ist sehr barsch.“ Was tut seine Barschheit, wenn er Seelen gewinnt? „Ach!“ sagt ein anderer, „ich erbaue mich nicht unter ihm.“ Warum gehst du hin, um erbaut zu werden? Wenn der Herr ihn gesandt hat, um niederzureißen, so lass ihn niederreißen, und gehe du anderswohin zu deiner Erbauung; aber murre nicht über einen Mann, der eine Sache tut, weil er nicht ebenfalls eine andere tut. Wir sind auch viel zu geneigt, einen Prediger dem andern gegenüber zu stellen und zu sagen: „Ihr solltet meinen Prediger hören“' Vielleicht sollten wir es, aber es würde besser für dich sein, den Mann zu hören, der dich erbaut, und andere gehen zu lassen, wo sie auch Unterweisung empfangen. „Wer Seelen gewinnt, der ist weise.“ Ich frage euch nicht, wie er es tat. Er fand das Evangelium, und euch gefiel das nicht; aber wenn er Seelen gewann, so war er weise. Seelengewinner haben jeder ihre eigene Art; und wenn sie nur Seelen gewinnen, sind sie weise. Ich will euch sagen, was nicht weise ist, und am letzten Ende nicht dafür gehalten werden wird, nämlich, in den Gemeinden umhergehen, selber nichts tun und spötteln über alle Knechte Gottes, die segensreich wirken. </w:t>
      </w:r>
    </w:p>
    <w:p w14:paraId="3739A675" w14:textId="77777777" w:rsidR="0029421A" w:rsidRDefault="0029421A" w:rsidP="0029421A">
      <w:pPr>
        <w:pStyle w:val="StandardWeb"/>
      </w:pPr>
      <w:r>
        <w:t xml:space="preserve">Hier liegt ein lieber Bruder auf seinem Sterbebett, er hat den süßen Gedanken, dass der Herr ihn in Stand gesetzt hat, viele Seelen zu Christo zu bringen, und die Hoffnung, dass viele Selige ihn empfangen werden, wenn er zu jenen Toren kommt. Sie werden sich an dem Aufgang zum Neuen Jerusalem zusammenscharen und den bewillkommnen, der sie zu Jesu geführt hat. Sie sind unsterbliche Denkmäler seiner Arbeit. Er ist weise. Hier ist ein anderer, der all seine Zeit darauf verwandt hat, die Weissagungen auszulegen, so dass er alles, was er in den Zeitungen las, im Daniel oder in der Offenbarung Johannis sehen konnte. Er ist weise, so sagen einige, aber ich würde lieber meine Zeit damit zubringen, Seelen zu gewinnen. Ich wollte lieber einen Sünder zu Christo bringen, als alle Geheimnisse des göttlichen Wortes enträtseln, denn die Errettung der Sünder ist dasjenige, wofür wir leben sollen. Ich wünschte zu Gott, dass ich alle Geheimnisse verstünde, doch hauptsächlich möchte ich das Geheimnis der Seelenerrettung durch den Glauben an das Blut des Lammes verkünden. Es ist ein verhältnismäßig Geringes für einen Prediger, wenn er sein Leben lang ein eifriger Verfechter der Orthodoxie gewesen ist und seine Kraft daran gewandt hat, die Umhegungen seiner Kirche in Stand zu halten; Seelengewinnen ist das Hauptgeschäft. Es ist etwas sehr Gutes, ernstlich „ob dem Glauben zu kämpfen, der einmal den Heiligen vorgegeben ist;“ aber ich denke nicht, dass ich bei meiner letzten Rechenschaft gern sagen würde: „Herr, ich habe gelebt, um gegen die Romanisten und die Staatskirche zu kämpfen und um die verschiedenen irrenden Sekten zu unterdrücken, aber ich habe niemals einen Sünder zum Kreuze geführt.“ Nein, wir wollen den guten Kampf des Glaubens kämpfen, aber das Gewinnen von Seelen ist eine größere Sache, und wer sich derselben befleißigt, der ist weise. Ein anderer Bruder hat die Wahrheit gepredigt, aber er feilte und glättete seine Predigten so, dass das Evangelium verdeckt ward. Nie hielt er eine Predigt für tauglich, gehalten zu werden, ehe er sie ein Dutzend Mal umgeschrieben, um zu sehen, ob sie jeder von den Regeln des Cicero und Quintilian entsprach, und dann ging er hin und machte die Verkündigung des Evangeliums zu einer großartigen Rede. Ist das weise? Nun, es gehört ein weiser Mann dazu, um ein vollendeter Redner zu sein; aber es ist besser, kein Redner zu sein, wenn schöne Worte es hindern, dass man verstanden wird. Lasst lieber die Beredsamkeit vor die Hunde geworfen werden, als dass Seelen verloren gehen. Was wir wollen, ist Seelen gewinnen, und diese werden durch blumenreiche Reden nicht gewonnen. Wir müssen die Seelen auf dem Herzen tragen und glühendroten Eifer für ihre Errettung haben; und dann, wie viele Versehen wir auch nach Ansicht der Kritiker machen, sollen wir doch unter diejenigen gezählt werden, die der Herr weise nennt. </w:t>
      </w:r>
    </w:p>
    <w:p w14:paraId="39B3B211" w14:textId="77777777" w:rsidR="0029421A" w:rsidRDefault="0029421A" w:rsidP="0029421A">
      <w:pPr>
        <w:pStyle w:val="StandardWeb"/>
      </w:pPr>
      <w:r>
        <w:t xml:space="preserve">Nun, christliche Männer und Frauen, mein Wunsch ist, ihr grifft die Sache praktisch an und beschlosst, dass ihr noch heute Abend versuchen wolltet, eine Seele zu gewinnen. Versucht es mit der neben euch im Stuhle, wenn ihr an keine andere denken könnt. Versucht es auf dem Heimwege; versucht es mit euren eigenen Kindern. Hab' ich euch nicht erzählt, was an einem Sonntagabend geschah? In meiner Predigt sagte ich: „Nun liebe Mütter, habt ihr je mit jedem eurer Kinder einzeln gebetet und es angetrieben, Jesum zu ergreifen? Vielleicht ist die kleine Anna jetzt schon im Bett, und du hast nie mit ihr über ewige Dinge gesprochen. Gehe heute Abend nach Hause, wecke sie auf und sage: Anna, es tut mir leid, dass ich nie mit dir von dem Heiland gesprochen und mit dir gebetet habe, aber ich will es jetzt tun. Wecke sie auf, lege deine Arme um ihren Nacken und schütte mit ihr dein Herz vor Gott aus.“ Nun, es war eine gute Schwester anwesend, die eine Tochter Namens Anna hatte. Was denkt ihr? Sie kam am Montag mit ihrer Tochter Anna zu mir in die Sakristei, denn als sie sie aufgeweckt und gesagt hatte: „Ich habe nie mit dir von Jesus gesprochen“, antwortete die Tochter: „O liebe Mutter, ich habe den Heiland schon seit sechs Monaten lieb und mich gewundert, warum du nie mit mir von ihm gesprochen“; da hatte es große Freude gegeben. Vielleicht findet ihr, dass es ebenso mit eurem lieben Kinde ist; und wenn nicht, so ist desto mehr Grund vorhanden, sogleich zu sprechen. Gewannst du nie eine Seele für Jesum? Du wirst eine Krone im Himmel haben, aber keine Juwelen darin. Du wirst kinderlos zum Himmel gehen; und du weißt, wie es in alten Zeiten war, wie die Weiber es fürchteten, kinderlos zu bleiben. Lasst es so mit Christen sein; lasst sie fürchten, im geistlichen Sinne kinderlos zu sein. Wir müssen die Rufe derer hören, die für Gott geboren sind, wir müssen sie hören, sonst rufen wir voll Angst: Schaffe mir Bekehrte; wo nicht, so sterbe ich.“ Junge Männer und alte Männer, und Schwestern jedes Alters, wenn ihr den Herrn liebt, so fasset eine Leidenschaft für Seelen. Seht ihr sie nicht? Sie gehen zu Tausenden hinab in die Hölle; so oft der Zeiger an der Uhr seinen Kreislauf vollendet, so oft verschlingt die Hölle eine ganze Menge, einige, die nichts von Christo wissen, und andere, die ihn eigenwillig verwerfen. Die Welt liegt in der Finsternis: unsere große Stadt schmachtet immer noch nach dem Licht; euere eigenen Freunde und Verwandte sind noch nicht errettet, und sie mögen tot sein, ehe diese Woche vorüber ist. O, wenn ihr irgendwelche Menschlichkeit habt, geschweige denn Christlichkeit, so erzählt den Kranken von dem Heilmittel, das ihr gefunden! Wenn ihr das Leben gefunden habt, so verkündigt es den Toten; wenn ihr die Freiheit gefunden, macht es den Gefangenen bekannt; wenn ihr Christum gefunden, sagt anderen von ihm. Meine Brüder im „College“, lasst dieses eure köstlichste Arbeit sein, während ihr studiert, und lasst es das eine Ziel eures Lebens sein, wenn ihr von uns weggeht. Seid nicht zufrieden, wenn ihr eine Anzahl Hörer um euch sammelt, sondern arbeitet, Seelen zu gewinnen; und je nachdem ihr dieses tut, wird Gott euch segnen. Was uns betrifft: wir hoffen während unserer noch übrigen Lebenszeit, dem zu folgen, welcher der rechte Seelengewinner ist, und uns in die Hand dessen zu geben, der uns zu Seelengewinnern macht, damit unser Leben nicht eine lang fortgesetzte Torheit sei, sondern sich durch Resultate als ein von der Weisheit geleitetes bewähren möge. </w:t>
      </w:r>
    </w:p>
    <w:p w14:paraId="3DC30EAB" w14:textId="77777777" w:rsidR="0029421A" w:rsidRDefault="0029421A" w:rsidP="0029421A">
      <w:pPr>
        <w:pStyle w:val="StandardWeb"/>
      </w:pPr>
      <w:r>
        <w:t xml:space="preserve">O ihr noch nicht für Jesum gewonnenen Seelen, erinnert euch, dass der Glaube an Christum euch errettet! Vertraut auf ihn! Möchtet ihr dahin gebracht werden, auf ihn zu vertrauen, um seines Namens willen! </w:t>
      </w:r>
    </w:p>
    <w:p w14:paraId="7F167D73" w14:textId="77777777" w:rsidR="0029421A" w:rsidRDefault="0029421A" w:rsidP="0029421A">
      <w:pPr>
        <w:pStyle w:val="StandardWeb"/>
      </w:pPr>
      <w:r>
        <w:t xml:space="preserve">Amen. </w:t>
      </w:r>
    </w:p>
    <w:p w14:paraId="58E04541" w14:textId="1C5041DE" w:rsidR="0029421A" w:rsidRDefault="0029421A">
      <w:pPr>
        <w:spacing w:after="0" w:line="240" w:lineRule="auto"/>
        <w:rPr>
          <w:lang w:eastAsia="de-DE"/>
        </w:rPr>
      </w:pPr>
      <w:r>
        <w:rPr>
          <w:lang w:eastAsia="de-DE"/>
        </w:rPr>
        <w:br w:type="page"/>
      </w:r>
    </w:p>
    <w:p w14:paraId="76BDB1E7" w14:textId="77777777" w:rsidR="0029421A" w:rsidRDefault="0029421A" w:rsidP="0029421A">
      <w:pPr>
        <w:pStyle w:val="berschrift1"/>
        <w:rPr>
          <w:sz w:val="48"/>
        </w:rPr>
      </w:pPr>
      <w:r>
        <w:t>Was unter „Seelen gewinnen“ zu verstehen ist.</w:t>
      </w:r>
    </w:p>
    <w:p w14:paraId="190CF05C" w14:textId="77777777" w:rsidR="0029421A" w:rsidRDefault="0029421A" w:rsidP="0029421A">
      <w:pPr>
        <w:pStyle w:val="StandardWeb"/>
      </w:pPr>
      <w:r>
        <w:rPr>
          <w:rStyle w:val="Fett"/>
        </w:rPr>
        <w:t>“Ein Weiser gewinnt die Herzen.“</w:t>
      </w:r>
      <w:r>
        <w:br/>
        <w:t>Spr. Sal. 11,30.</w:t>
      </w:r>
      <w:r>
        <w:br/>
        <w:t xml:space="preserve">Wer Seelen gewinnt, der ist weise.“ N. d. engl. Üb. </w:t>
      </w:r>
    </w:p>
    <w:p w14:paraId="206DA64E" w14:textId="77777777" w:rsidR="0029421A" w:rsidRDefault="0029421A" w:rsidP="0029421A">
      <w:pPr>
        <w:pStyle w:val="StandardWeb"/>
      </w:pPr>
      <w:r>
        <w:t xml:space="preserve">Der Text sagt nicht: „Wer Silber gewinnt, der ist weise“, obgleich ein solcher sich ohne Zweifel weise dünkt, und vielleicht in diesen Tagen der Konkurrenz in einem gewissen Sinne es auch sein muss; aber solche Weisheit von der Erde endet mit der Erde, und es gibt eine andere Welt, wo die gangbaren Münzen von Europa nicht angenommen werden und frühere Besitzungen nicht als Zeichen von Reichtum und Weisheit gelten. Salomo erkennt in unserem Texte keine Krone der Weisheit den schlauen Staatsmännern zu, nicht einmal den tüchtigsten Regenten; er erteilt keine Diplome den Philosophen, den Dichtern oder den Männern von Geist und Witz; er krönt mit Lorbeeren nur die, welche Seelen gewinnen. Er erklärt nicht, dass der, welcher predigt, notwendig weise sei; und ach! es gibt viele, die predigen und viel Beifall und Auszeichnungen erlangen, die aber keine Seelen gewinnen und die finden werden, dass es am letzten Ende ihnen hart ergehen wird, weil sie aller Wahrscheinlichkeit nach „liefen“, ohne dass der Herr sie gesandt hatte. Salomo sagt nicht, dass der, welcher über das Seelengewinnen redet, weise sei, denn Regeln für andere aufstellen, ist etwas sehr Einfaches, aber selber danach handeln, ist weit schwieriger. Wer tatsächlich, wirklich und wahrhaftig Menschen von dem Irrtum ihres Weges zu Gott bekehrt und so das Werkzeug wird, sie von der Hölle zu retten, ist ein weiser Mann, auf welche Art er auch die Seelen gewinnen mag. Er mag ein Paulus sein, sehr logisch, tief in der Lehre, so dass er die Zustimmung aufrichtiger Beurteiler erlangt; und wenn er so Seelen gewinnt, ist er weise. Er mag ein Apollo sein, groß in der Rhetorik, und sein erhabener Genius mag bis zum Himmel der Beredsamkeit sich empor schwingen; wenn er Seelen auf diese Art gewinnt, ist er weise, aber sonst nicht. Oder er mag ein Kephas sein, rau und schroff, der wunderliche Bilder und strenge Reden gebraucht; aber wenn er Seelen gewinnt, ist er nicht weniger weise, als sein hochgebildeter Bruder oder sein logischer Freund. Die große Weisheit der Seelengewinner wird nach dem Text nur bewiesen durch ihren wirklichen Erfolg im Gewinnen der Seelen. Ihrem Herrn sind sie verantwortlich für die Art, in welcher sie zu Werke gehen, nicht uns. Lasst uns nicht die Prediger einander vergleichen und gegenüberstellen. Wer bist du, dass du einen fremden Knecht richtest? Die Weisheit wird in all ihren Kindern gerechtfertigt. Nur Kinder zanken über zufällige Methoden, Männer setzen auf große Resultate. Gewinnen diese Arbeiter von mannigfacher Art und verschiedenen Methoden Seelen, dann sind sie weise; ihr aber, die ihr sie kritisiert und selber unfruchtbar seid, seid nicht weise, ob ihr euch auch die Miene gebt, ihre Richter zu sein. Gott erklärt Seelengewinner für weise, bestreite das, wer's wagt. „Wer Seelen gewinnt, der ist weise,“ dies kann man sehr klar sehen. Wer durch Gottes Gnade ein solches Wunder vollbringen kann, der muss weise sein. Große Seelengewinner sind niemals Narren gewesen. Ein Mann, den Gott befähigt, Seelen zu gewinnen, könnte wahrscheinlich jedes andere tun, was ihm die Vorsehung zuwiese. Nehmt z. B. Martin Luther. Nun, der Mann war nicht nur tauglich, eine Reformation zu bewirken, er hätte ein Volk regieren oder eine Armee kommandieren können! Denkt an Whitefield und erinnert euch, dass die donnernde Beredsamkeit, die ganz England erregte, nicht mit einer schwachen Urteilskraft oder einem Mangel an Verstand verbunden war; der Mann war ein Meister der Redekunst, und wenn er sich dem Handel gewidmet hätte, so würde er einen der ersten Plätze unter den Kaufleuten eingenommen haben, oder wenn er ein Politiker gewesen, so nie jedes Parlament, das seinen Worten gelauscht, ihn bewundert haben. Wer Seelen gewinnt, ist gewöhnlich der Mann, der jedes andere hätte tun können, wenn Gott ihn dazu berufen. Ich weiß, der Herr gebraucht verschiedene Mittel, aber er gebraucht immer Mittel, die zum Zwecke passen; und wenn ihr mir sagt, dass David den Goliath mit einer Schleuder erschlug, so antworte ich: es war die beste Waffe in der Welt, um einen solchen Riesen zu treffen, und die passendste für David, weil er von Jugend auf darin geübt war. Gott gebraucht stets geeignete Werkzeuge; und obwohl der Ruhm nicht ihrer ist, sondern Gott zugeschrieben wird, so ist doch eine Vorbereitung und eine Tauglichkeit in ihnen, die Gott sieht, selbst wenn wir dieselbe nicht sehen. </w:t>
      </w:r>
    </w:p>
    <w:p w14:paraId="2991D09C" w14:textId="77777777" w:rsidR="0029421A" w:rsidRDefault="0029421A" w:rsidP="0029421A">
      <w:pPr>
        <w:pStyle w:val="StandardWeb"/>
      </w:pPr>
      <w:r>
        <w:t xml:space="preserve">„Wer Seelen gewinnt, der ist weise,“ weil er ein weises Ziel gewählt hat. Ich meine, es war Michel Angelo, der einst einige prächtige Statuen aus Schnee bildete. Sie sind dahin; das Material, das rasch durch den Frost verdichtet wurde, schmolz ebenso rasch in der Hitze. Viel weiser war er, als er den dauerhaften Marmor gestaltete und Werke hervorbrachte, die Jahrhunderte lang bleiben werden. Aber selbst der Marmor wird verzehrt und abgenutzt durch den Zahn der Zeit; und der ist weise, der zu seinem rohen Material unsterbliche Seelen wählt, deren Dasein das der Sterne überdauern wird. Wenn Gott uns segnet, so dass wir Seelen gewinnen, wird unser Werk bleiben, wenn das Holz und das Heu und die Stoppeln irdischer Kunst und Wissenschaft zu dem Staub zurückgekehrt sind, aus dem sie entsprangen. In dem Himmel selber wird der Seelengewinner Denkmäler seiner Arbeit für immer aufgestellt sehen. Er hat ein weises Ziel gewählt, denn was kann weiser sein, als erstens Gott verherrlichen und dann zweitens, unseren Mitmenschen im höchsten Sinne des Wortes Gutes tun; eine Seele dem Abgrund entreißen, der vor ihr gähnt, sie zu dem Himmel erheben, der verklärt; eine unsterbliche Seele aus der Knechtschaft des Satans erretten und sie in die Freiheit Christi hinein leiten? Was gibt es Trefflicheres als dies? Ich sage, dass ein solches Ziel sich allen Gutgesinnten empfiehlt, und dass selbst Engel uns arme Menschenkinder beneiden könnten, dass uns erlaubt ist, es zu unserem Lebenszweck zu machen, Seelen für Jesum Christum zu gewinnen. </w:t>
      </w:r>
    </w:p>
    <w:p w14:paraId="59FCB515" w14:textId="77777777" w:rsidR="0029421A" w:rsidRDefault="0029421A" w:rsidP="0029421A">
      <w:pPr>
        <w:pStyle w:val="StandardWeb"/>
      </w:pPr>
      <w:r>
        <w:t xml:space="preserve">Um ein solches Werk zu vollbringen, muss ein Mann weise sein. Gott selbst gewinnt Seelen nicht ohne Weisheit, denn der ewige Heilsplan ward von einem Verstand, der nicht irren kann, entworfen. Christus, der große Seelengewinner, ist „die Weisheit Gottes“ sowohl, als „die Macht Gottes.“ Es ist in der neuen Schöpfung ebenso viel Weisheit zu schauen wie in der alten. In einem erretteten Sünder ist ebenso viel von Gott zu sehen, wie in einem Weltall, das sich aus dem Nichts erhebt; also müssen auch wir, die wir Mitarbeiter Gottes sein sollen und mit ihm an das große Werk des Seelengewinnens gehen, weise sein. Es ist ein Werk, welches des Heilandes Herz erfüllte, ein Werk, welches den Geist Jehovas beschäftigte, noch ehe die Erde war. Es ist kein Kinderspiel, keine Sache, die halb im Schlafe getan werden kann, die ohne tiefe Überlegung versucht werden oder ohne die gnädige Hilfe des allein weisen Gottes, unseres Heilandes, ausgeführt werden kann. </w:t>
      </w:r>
    </w:p>
    <w:p w14:paraId="4EBBBA40" w14:textId="77777777" w:rsidR="0029421A" w:rsidRDefault="0029421A" w:rsidP="0029421A">
      <w:pPr>
        <w:pStyle w:val="StandardWeb"/>
      </w:pPr>
      <w:r>
        <w:t xml:space="preserve">Merkt euch wohl, meine Brüder, dass der, welchem das Gewinnen von Seelen gelingt, nach dem Urteil derer, welche das Ende sowohl als den Anfang sehen, sich als ein weiser Mann bewähren wird. Sogar, wenn ich ganz selbstsüchtig wäre und mich nur um mein eigenes Glück kümmerte, würde ich es wählen, ein Seelengewinner zu sein, denn niemals kannte ich vollkommenes, überfließendes, unaussprechliches Glück der reinsten und edelsten Art, bis ich zum ersten Mal von einer Frau hörte, die durch mich veranlasst war, den Heiland zu suchen und ihn gefunden hatte. Ich erinnere mich noch der Freude, die mich durchzuckte! Keine junge Mutter freute sich je so über ihr erstes Kind, kein Krieger frohlockte so über einen mühsam errungenen Sieg. O! die Freude, zu wissen, dass ein Sünder mit Gott versöhnt ist durch den Heiligen Geist vermittelst der Worte, die von unsern schwachen Lippen gesprochen sind. Seitdem habe ich nicht nur von Hunderten, sondern von Tausenden von Sündern gehört, die von dem Irrtum ihres Weges bekehrt sind durch das Zeugnis Gottes in mir, und der Gedanke an diese mir verliehene Gnade wirft mich in Beschämung darnieder. Mögen Trübsale kommen, mögen Leiden sich mehren, dennoch überwiegt diese Freude alles andere, die Freude, dass wir unter Gott „ein guter Geruch Christi“ sind an jedem Ort, und dass, so oft wir das Wort predigen, Herzen aufgeschlossen werden, Busen 'mit neuem Leben klopfen, Augen über Sünde weinen und die Tränen hinweggewischt werden, wenn sie den großen Stellvertreter sehen und leben. </w:t>
      </w:r>
    </w:p>
    <w:p w14:paraId="12E4F801" w14:textId="77777777" w:rsidR="0029421A" w:rsidRDefault="0029421A" w:rsidP="0029421A">
      <w:pPr>
        <w:pStyle w:val="StandardWeb"/>
      </w:pPr>
      <w:r>
        <w:t xml:space="preserve">Über jede Frage hinaus, es ist eine Freude, die Welten wert ist, wenn man Seelen gewinnt, und Dank sei Gott, es ist eine Freude, die nicht mit diesem sterblichen Leben aufhört. Es muss keine geringe Seligkeit sein, wenn wir unsern Flug hinauf zum ewigen Throne nehmen, die Flügel anderer neben uns rauschen zu hören, die sich zu derselben Herrlichkeit empor schwingen, um alsdann von ihnen die Worte zu vernehmen: „Wir gehen mit dir durch die Perlentore ein, du hast uns zum Heiland gebracht,“ und im Himmel von denen: bewillkommnet zu werden, die uns Vater in Gott nennen - Vater durch die Gnade und Vater für die Unsterblichkeit, Vater in besseren Banden, als denen der Erde. Es wird eine Seligkeit ohne Gleichen sein, in jenen ewigen Hütten die anzutreffen, die von uns, in Christo Jesu gezeugt sind, die. wir mit Ängsten geboren haben, bis dass Christus in ihnen eine Gestalt gewonnen. Dies heißt viele Himmel haben - einen Himmel in jedem für Christum Gewonnenen, nach der Verheißung des Herrn: „Die, so viele zur Gerechtigkeit weisen, werden leuchten wie die Sterne immer und ewiglich.“ </w:t>
      </w:r>
    </w:p>
    <w:p w14:paraId="750AEE2A" w14:textId="77777777" w:rsidR="0029421A" w:rsidRDefault="0029421A" w:rsidP="0029421A">
      <w:pPr>
        <w:pStyle w:val="StandardWeb"/>
      </w:pPr>
      <w:r>
        <w:t xml:space="preserve">Ich habe genug gesagt, Brüder, wie ich hoffe, um in einigen von euch den Wunsch zu erregen, Seelengewinner zu werden; aber ehe ich weiter auf den Text eingehe, möchte ich euch daran erinnern, dass diese Ehre nicht allein den Predigern zukommt; diese mögen ihr volles Teil davon haben, aber sie gehört jedem von euch, der sich Christo gewidmet hat, solche Ehre haben alle Heiligen. Jeder Mann hier, jedes Weib hier, jedes Kind hier, dessen Herz recht zu Gott steht, kann ein Seelengewinner sein. Kein Mensch wird durch Gottes Vorsehung an einen Platz gestellt, wo er nichts Gutes tun kann. Es ist kein Glühwurm unter der Hecke, der nicht ein notwendiges Licht gibt; es ist kein arbeitender Mann, kein leidendes Weib, keine Dienstmagd, kein Schornsteinfeger und kein Gassenkehrer, der nicht einige Gelegenheit hat, Gott zu dienen; und was ich von Seelengewinnern gesagt habe, gilt nicht allein von dem gelehrten Doktor der Theologie oder dem beredten Prediger, sondern von allen, die in Christo Jesu sind. Jeder von euch kann, wenn die Gnade Gottes ihn dazu fähig macht, die Glückseligkeit erlangen, Seelen zu Christo zu leiten. </w:t>
      </w:r>
    </w:p>
    <w:p w14:paraId="3F5FBD1D" w14:textId="77777777" w:rsidR="0029421A" w:rsidRDefault="0029421A" w:rsidP="0029421A">
      <w:pPr>
        <w:pStyle w:val="StandardWeb"/>
      </w:pPr>
      <w:r>
        <w:t xml:space="preserve">„Wer Seelen gewinnt, der ist weise“; ich werde dies erläutern, indem ich zuerst das in dem Texte gebrauchte Bild „Seelen gewinnen“ erkläre; und dann zweitens, indem ich euch einige Lehren über das Gewinnen der Seelen gebe, durch welche sich, wie ich hoffe, jedem Gläubigen die Überzeugung aufdrängen wird, dass es zu dieser Arbeit der höchsten Weisheit bedarf. </w:t>
      </w:r>
    </w:p>
    <w:p w14:paraId="56E6E51D" w14:textId="77777777" w:rsidR="0029421A" w:rsidRDefault="0029421A" w:rsidP="0029421A">
      <w:pPr>
        <w:pStyle w:val="berschrift2"/>
      </w:pPr>
      <w:r>
        <w:t>I.</w:t>
      </w:r>
    </w:p>
    <w:p w14:paraId="72F072BB" w14:textId="37E25FBF" w:rsidR="0029421A" w:rsidRDefault="0029421A" w:rsidP="0029421A">
      <w:pPr>
        <w:pStyle w:val="StandardWeb"/>
      </w:pPr>
      <w:r>
        <w:t>Zuerst lasst uns das in dem Texte gebrauchte Bild betrachten: „Wer Seelen gewinnt, der ist weise.“ Wir brauchen das Wort „gewinnen“ bei vielen Dingen. Zuweilen wird es in sehr schlechter Gesellschaft gefunden, bei jenen Glücksspielen und täuschenden Kunstgriffen, durch die manche Leute so gern gewinnen möchten. Mir tut es leid, zu sagen, dass sich auch in der religiösen Welt noch manche Täuschung findet. Es gibt Menschen, die behaupten, Seelen zu erretten durch gewisse Zeremonien und Handbewegungen. Durch ein paar Tropfen Wasser wird ein Kind zu einem Kinde Gottes, einem Gliede Christi und einem Erben des ewigen Lebens</w:t>
      </w:r>
      <w:r>
        <w:rPr>
          <w:rStyle w:val="Funotenzeichen"/>
        </w:rPr>
        <w:footnoteReference w:id="21"/>
      </w:r>
      <w:r>
        <w:t xml:space="preserve"> gemacht! Diese Art der Wiedergeburt geht über meinen Glauben hinaus, sie ist etwas, das ich nicht verstehe; die Eingeweihten allein können sie vollziehen. Es gibt auch eine Art, Seelen zu gewinnen durch Auflegen der Hände auf die Köpfe, nur müssen die Hände diejenigen eines Bischofs sein, dann können die Finger die Gnade Gottes übermitteln. Ich muss bekennen, dass ich diese geheime Wissenschaft nicht verstehe, brauche mich indes hierüber nicht zu wundern, denn Seelen können auf diese Weise nur errettet werden durch gewisse bevorzugte Personen, welche die apostolische Sukzession empfangen haben. Diese bischöfliche Konfirmation ist, wenn behauptet wird, dass durch die bloße Bewegung der Hände die Gnade Gottes übermittelt werde, eine Täuschung. Es ist kaum denkbar, dass es im neunzehnten Jahrhundert noch Menschen gibt, welche die Seligkeit durch Sakramente predigen, und in der Tat, die Seligkeit durch Priester! Es ist wirklich zu spät, noch mit solchen Dingen zu kommen. Sie mögen denen genügt haben, die nicht lesen konnten, in Zeiten, wo Bücher selten waren. Aber seit jenem Tag, wo Gott dem herrlichen Luther half, mit Donnertönen die befreiende Wahrheit zu verkünden: „Aus Gnaden seid ihr selig geworden durch den Glauben; und dasselbige nicht aus euch, Gottes Gabe ist es“, - seitdem ist zu viel Licht da gewesen für mittelalterliche Eulen. Lasst sie zurückgehen zu ihren Efeuumrankten Türmen und vor dem Monde klagen über die, welche in vorigen Zeiten ihr Reich der Dunkelheit zerstörten. Engländer sollten ihnen keine Ehrfurcht zollen. Der Puseyismus</w:t>
      </w:r>
      <w:r>
        <w:rPr>
          <w:rStyle w:val="Funotenzeichen"/>
        </w:rPr>
        <w:footnoteReference w:id="22"/>
      </w:r>
      <w:r>
        <w:t xml:space="preserve"> der neuen Zeit ist ein unechtes Papsttum, zu niedrig, zu veränderlich, zu doppelzüngig, um Menschen von ehrlichem Gemüte zu täuschen. Wenn wir Seelen gewinnen, soll es durch andere Künste sein, als die, welche Jesuiten und Puseyiten uns lehren können. Traut keinem, der behauptet, Menschen durch bloße Zeremonien selig machen zu können. Wir können Seelen nicht durch dergleichen Mittel erretten, und wir wollen es nicht, denn wir wissen, dass Satan dabei am meisten gewinnt und dass er über solche Lehrer lachen wird, wenn er am letzten Ende das Blatt gegen sie kehrt. </w:t>
      </w:r>
    </w:p>
    <w:p w14:paraId="0D6E710A" w14:textId="040438DA" w:rsidR="0029421A" w:rsidRDefault="0029421A" w:rsidP="0029421A">
      <w:pPr>
        <w:pStyle w:val="StandardWeb"/>
      </w:pPr>
      <w:r>
        <w:t>Wie gewinnen wir denn Seelen? Das Wort „gewinnen“ hat noch eine weit bessere Bedeutung. Es wird bei der Kriegführung gebraucht. Soldaten gewinnen Städte und Provinzen. Nun, eine Seele gewinnen, ist viel schwieriger, als eine Stadt gewinnen. Beobachtet den ernsten Seelengewinner bei seiner Arbeit; wie vorsichtig achtet er auf die Vorschriften seines großen Anführers, um zu wissen, wann er die weiße Fahne aufziehen und das Herz auffordern soll, sich der Liebe eines sterbenden Heilandes zu ergeben; wann er die schwarze Fahne der Drohung aushängen und zeigen soll, dass wenn die Gnade nicht angenommen wird, das Gericht sicherlich folgt; und wann er mit Grauen und Widerstreben die rote Fahne der Schrecken Gottes gegen hartnäckige, unbußfertige Sünder zu entfalten hat. Der Seelengewinner muss vor einer Seele niedersitzen wie ein Feldherr vor einer Festung; er muss seine Umschanzungs-Linien ziehen, die Schanzen aufwerfen und die Batterien auffahren. Er darf nicht zu rasch vorrücken, damit er nichts übertreibe; er darf sich nicht zu langsam bewegen; sonst möchte es scheinen, als wäre es ihm kein rechter Ernst, und er könnte Schaden anrichten. Dann muss er wissen, welches Tor anzugreifen ist, wie er seine Kanonen. vor dem Tor des Ohres aufzupflanzen, und wie er sie abzufeuern hat; wie er zuweilen die Batterien Tag und Nacht mit glühendroten Kugeln in Tätigkeit halten muss, um vielleicht eine Bresche in die Mauern zu machen; zu andern Zeiten still zu liegen und das Schießen einzustellen, und dann plötzlich alle Batterien mit furchtbarer Gewalt feuern zu lassen, um vielleicht die Seele durch einen Überfall zu nehmen oder unerwartet eine Wahrheit hineinzuwerfen, die gleich einer Bombe in der Seele platzt und in dem Gebiete der Sünde Schaden anrichtet. Der christliche Krieger muss verstehen, allmählich vorzurücken, jenes Vorurteil zu untergraben, jene alte Feindschaft zu unterminieren, jene böse Lust in die Luft zu sprengen und zuletzt die Citadelle zu stürmen. Es ist seine Sache, die Sturmleiter anzulegen und sich zu freuen, wenn er ein Klirren an der Mauer des Herzens hört, das ihm sagt, die Leiter habe gefasst und festen Halt gewonnen; und dann, den Säbel zwischen den Zähnen, hinaufzuklimmen, auf den Mann einzudringen, im Namen Gottes seinen Unglauben totzuschlagen, die Stadt zu erobern, die blutrote Fahne des Kreuzes Christi aufzupflanzen und zu sagen: „Das Herz ist gewonnen, endlich für Christum gewonnen!“ Dazu gehört ein gut ausgebildeter Krieger, ein Meister in seiner Kunst. Nach vielen Tagen des Angriffs, vielen Wochen des Wartens, mancher Stunde des Stürmens durch Gebet und des Beschießens durch dringendes Bitten den Malakoff</w:t>
      </w:r>
      <w:r>
        <w:rPr>
          <w:rStyle w:val="Funotenzeichen"/>
        </w:rPr>
        <w:footnoteReference w:id="23"/>
      </w:r>
      <w:r>
        <w:t xml:space="preserve"> des Verderbens zu erobern, dies ist die Arbeit, dies ist die Schwierigkeit. Ein Narr kann es nicht tun. Gottes Gnade muss einen Mann weise machen, damit er so die Seele erobert, ihr Gefängnis gefangen führt, und die Tore des Herzens weit öffnet, damit der Fürst Emanuel einziehen könne. Dies heißt eine Seele gewinnen. </w:t>
      </w:r>
    </w:p>
    <w:p w14:paraId="60F33EE8" w14:textId="77777777" w:rsidR="0029421A" w:rsidRDefault="0029421A" w:rsidP="0029421A">
      <w:pPr>
        <w:pStyle w:val="StandardWeb"/>
      </w:pPr>
      <w:r>
        <w:t xml:space="preserve">Das Wort „gewinnen“ ward gewöhnlich bei den Alten gebraucht, um das Gewinnen im Wettkampfe zu bezeichnen. Wenn der Grieche die Lorbeer- oder Efeukrone zu gewinnen suchte, musste er lange vorher einen Kursus der Ausbildung durchmachen; und wenn er zuletzt zum Kampfe hervortrat, sah man gleich nach der ersten Anstrengung, wie jeder Muskel und jeder Nerv bei ihm entwickelt worden war. Er hatte einen starken Gegner und wusste das, und deshalb ließ er keine seiner Kräfte unbenutzt. Während des Ringens konnte man sehen, wie sein Auge jede Bewegung, jede Finte des Gegners bewachte, und wie seine Hand, sein Fuß und sein ganzer Körper an dem Kampfe teilnahmen. Er fürchtete, zu fallen; er hoffte seinen Gegner zu Fall zu bringen. Nun, ein wahrer Seelengewinner hat oft einen furchtbaren Kampf mit dem Teufel in den Menschen zu bestehen. Er hat zu ringen mit ihrem Vorurteil, mit ihrer Sündenliebe, mit ihrem Unglauben, mit ihrem Stolz, und dann wiederum ganz plötzlich, mit ihrer Verzweiflung; den einen Augenblick streitet er mit ihrer Selbstgerechtigkeit, den nächsten Augenblick mit ihrem Unglauben. Zehntausend Künste werden gebraucht, um den Seelengewinner zu hindern, Sieger in diesem Kampfe zu bleiben; aber wenn Gott ihn gesandt hat, so wird er nie die Seele loslassen, die er sucht, bis er der Macht der Sünde einen Stoß versetzt und wieder eine Seele für Christum gewonnen hat. </w:t>
      </w:r>
    </w:p>
    <w:p w14:paraId="6EC145E9" w14:textId="77777777" w:rsidR="0029421A" w:rsidRDefault="0029421A" w:rsidP="0029421A">
      <w:pPr>
        <w:pStyle w:val="StandardWeb"/>
      </w:pPr>
      <w:r>
        <w:t xml:space="preserve">Außerdem gibt es noch eine andere Bedeutung des Wortes „gewinnen“, bei der ich hier nicht lange verweilen kann. Wir gebrauchen das Wort, wie ihr wisst, in einem sanfteren Sinne, als dem hier erwähnten, wenn wir von Herzen sprechen. Es gibt verborgene und geheimnisvolle Wege, auf denen die, welche lieben, den Gegenstand ihrer Neigung gewinnen. Ich kann euch nicht sagen, wie der Liebende seine Erwählte gewinnt, aber die Erfahrung hat es euch wahrscheinlich gelehrt. Die Waffe dieser Kriegsführung ist nicht immer die gleiche, aber wo der Sieg gewonnen ist, da wird die Weisheit der Mittel jedem Auge klar. Die Waffe der Liebe ist zuweilen ein Blick oder ein Wort, das sanft geflüstert und auf das begierig gehorcht wird; zuweilen ist es eine Träne; aber so viel weiß ich, dass die meisten von uns um ein anderes Herz eine Kette geworfen haben, welche dieses andere nicht gern brechen möchte, und welche uns beide in einer Haft gefesselt hält, die unser Leben verschönt hat. Ja, und das ist beinahe auch die Art, in welcher wir Seelen zu retten haben. Diese Illustration ist zutreffender, als eine der anderen. Liebe ist der wahre Weg zum Seelengewinnen, denn wenn ich vom Erstürmen der Wälle und vom Ringen sprach, so waren das nur Bilder, aber dieses ist dem wirklichen Sachverhalt ehr nahe. Wir gewinnen durch Liebe. Wir gewinnen die Herzen für Jesum durch Liebe, durch Teilnahme an ihren Leiden, durch unsere Angst, dass sie verloren gehen, durch Fürbitte bei Gott, dass sie nicht unerrettet sterben möchten, durch unsere Bitten an sie, dass sie um ihrer selbst willen bei Gott Barmherzigkeit und Gnade suchen möchten. Ja, Brüder, es gibt ein geistliches Werben und Gewinnen der Herzen für den Herrn Jesum; und wenn ihr dieses lernen wollt, so müsst ihr Gott bitten, euch ein weiches Herz und eine mitfühlende Seele zu verleihen. Ich glaube, viel von dem Geheimnis des Seelengewinnens liegt darin, dass jemand Eingeweide der Barmherzigkeit hat und eine Seele, die Mitgefühl haben kann mit menschlichen Schwachheiten. Haut einen Prediger aus Granit, und selbst wenn ihr ihm eines Engels Zunge gebt, so wird er doch niemanden bekehren. Stellt ihn auf die fashionabelste Kanzel, macht seinen Vortrag fehlerlos und den Inhalt seiner Rede ganz orthodox, aber so lange er in seiner Brust ein hartes Herz trägt, kann er nie eine Seele gewinnen. Seelengewinnen erfordert ein Herz, das stark gegen die Rippen schlägt. Es erfordert eine Seele, voll von der Milch menschlicher Freundlichkeit; dies ist das sine qua non des Erfolges. Dies ist die Haupteigenschaft, die ein Seelengewinner von Natur haben muss, und die, wenn Gott sie segnet, Wunder vollbringen wird. </w:t>
      </w:r>
    </w:p>
    <w:p w14:paraId="07A3F09D" w14:textId="77777777" w:rsidR="0029421A" w:rsidRDefault="0029421A" w:rsidP="0029421A">
      <w:pPr>
        <w:pStyle w:val="StandardWeb"/>
      </w:pPr>
      <w:r>
        <w:t xml:space="preserve">Ich habe den Text im Hebräischen nicht nachgesehen, aber ich finde die Randbemerkung dabei: „Wer Seelen fängt, der ist weise“, ein Wort, das sich auf Fischen oder Vogelfangen bezieht. Jeden Sonntag, wenn ich hierher komme, sehe ich Leute mit Käfigen und gefangenen Vögeln, die überall auf Feldern und freien Plätzen arme kleine Sänger zu fangen suchen. Sie verstehen die Kunst, ihre Opfer anzulocken und zu bestricken. Seelengewinner könnten viel von ihnen lernen. Wir müssen Lockungen für die Seelen haben, solche, die anziehen, reizen und ergreifen. Wir müssen ausgehen mit unserem Vogelleim, unserer Lockspeise, unserem Netz, unserem Köder, damit wir die Seelen der Menschen fangen. Ihr Feind ist ein Vogelsteller, der die niedrigste und erstaunlichste Verschlagenheit besitzt; wir müssen ihn mit der Schlauheit der Ehrlichkeit, der Kunst der Gnade überlisten. Aber die Kunst kann nur durch göttliche Unterweisung gelernt werden, und wir müssen weise und willig zum Lernen sein. </w:t>
      </w:r>
    </w:p>
    <w:p w14:paraId="375258FB" w14:textId="77777777" w:rsidR="0029421A" w:rsidRDefault="0029421A" w:rsidP="0029421A">
      <w:pPr>
        <w:pStyle w:val="StandardWeb"/>
      </w:pPr>
      <w:r>
        <w:t xml:space="preserve">Der, welcher Fische fängt, muss auch etwas Kunst in sich haben. Washington Irving, meine ich, ist es, der uns von drei Herren erzählt, die in Isaak Walton viel von dem Vergnügen des Fischfangs gelesen hatten. Deshalb wollten sie es auch beginnen und suchten die sanfte Kunst zu erlernen. Sie gingen nach New-York, kauften die besten Ruten und Schnüre, die zu haben waren und machten genau die Fliege für den besonderen Tag oder Monat ausfindig, damit die Fische sogleich anbissen und so zu sagen, mit Schnelligkeit in den Korb flögen. Sie fischten, und fischten, und fischten den ganzen langen Tag; aber der Korb blieb leer. Sie wurden eines Vergnügens überdrüssig, in dem kein Vergnügen war, als ein zerlumpter Knabe ohne Schuhe und Strümpfe daher kam und ihnen eine tiefe Demütigung bereitete. Er hatte einen Zweig vom Baume abgerissen und zog ein Stück Bindfaden und eine krumm gebogene Nadel hervor; er steckte einen Wurm daran, warfs hinein, und sogleich kam ein Fisch heraus, als wäre er eine Nadel, die zum Magneten gezogen würde. Wieder warf er die Leine hinein, und heraus kam ein anderer, und so weiter, bis der Korb ganz voll war. Sie fragten ihn, wie er es mache. Ach! erwiderte er, das könne er ihnen nicht sagen, aber es wäre leicht genug, wenn man es nur verstände. </w:t>
      </w:r>
    </w:p>
    <w:p w14:paraId="6D2C5386" w14:textId="77777777" w:rsidR="0029421A" w:rsidRDefault="0029421A" w:rsidP="0029421A">
      <w:pPr>
        <w:pStyle w:val="StandardWeb"/>
      </w:pPr>
      <w:r>
        <w:t xml:space="preserve">Ungefähr ebenso ist es bei dem Fischen nach Menschen. Einige Prediger, welche silberne Schnüre und schöne Ruten haben, predigen sehr beredt und ungemein anmutig, aber sie gewinnen niemals Seelen. Ich weiß nicht, woher das kommt, aber ein anderer Mann kommt, mit sehr einfacher Rede, doch mit einem warmen Herzen, und sofort werden. Menschen zu Gott bekehrt. Gewiss, es muss ein Gleichgefühl zwischen dem Prediger und den Seelen, die er gewinnen will, da sein. Gott gibt denen, die er zu Seelengewinnern macht, eine natürliche Liebe zu dem Werke und eine geistliche Tauglichkeit dafür. Es ist ein Mitgefühl zwischen denen, die gesegnet werden sollen, und denen, welche das Werkzeug dazu sein sollen, und zum großen Teil werden, unter Gott, die Seelen durch dieses Mitgefühl gewonnen; aber es ist so klar wie der helle Tag, dass ein Mann weise sein muss, wenn er ein Menschenfischer sein will. </w:t>
      </w:r>
    </w:p>
    <w:p w14:paraId="588D1A50" w14:textId="77777777" w:rsidR="0029421A" w:rsidRDefault="0029421A" w:rsidP="0029421A">
      <w:pPr>
        <w:pStyle w:val="berschrift2"/>
      </w:pPr>
      <w:r>
        <w:t>II.</w:t>
      </w:r>
    </w:p>
    <w:p w14:paraId="383758CA" w14:textId="77777777" w:rsidR="0029421A" w:rsidRDefault="0029421A" w:rsidP="0029421A">
      <w:pPr>
        <w:pStyle w:val="StandardWeb"/>
      </w:pPr>
      <w:r>
        <w:t xml:space="preserve">Und jetzt, Brüder und Schwestern, die ihr von Woche zu Woche am Werke des Herrn arbeitet und Seelen zu gewinnen sucht, will ich euch zweitens einige der Arten zeigen, wie die Seelen zu gewinnen sind. </w:t>
      </w:r>
    </w:p>
    <w:p w14:paraId="3E55FC2C" w14:textId="77777777" w:rsidR="0029421A" w:rsidRDefault="0029421A" w:rsidP="0029421A">
      <w:pPr>
        <w:pStyle w:val="StandardWeb"/>
      </w:pPr>
      <w:r>
        <w:t xml:space="preserve">Der Prediger selbst gewinnt, glaube ich, die Seelen am besten, wenn er an die Wirklichkeit seiner Arbeit glaubt, wenn er an sofortige Bekehrungen glaubt. Wie kann er erwarten, dass Gott etwas tun soll, wovon er nicht glaubt, dass Gott es tun wird? Der hat am meisten Erfolg, der jedes Mal, wenn er predigt, Bekehrung erwartet. Nach seinem Glauben soll ihm geschehen. Ohne Bekehrungen zufrieden sein, ist die sicherste Art, um nie solche zu haben; einzig und allein auf Errettung der Seelen abzielen, ist der sicherste Weg zu einem nützlichen Wirken. Wenn wir seufzen und weinen, bis Menschen errettet sind, so werden sie errettet werden. </w:t>
      </w:r>
    </w:p>
    <w:p w14:paraId="03B80612" w14:textId="77777777" w:rsidR="0029421A" w:rsidRDefault="0029421A" w:rsidP="0029421A">
      <w:pPr>
        <w:pStyle w:val="StandardWeb"/>
      </w:pPr>
      <w:r>
        <w:t xml:space="preserve">Dem wird es am besten gelingen, der sich am meisten an die seelenerrettende Wahrheit hält. Jede Wahrheit ist nicht seelenerrettend, obwohl jede erbauend sein mag. Wer sich an die einfache Geschichte vom Kreuze hält, den Menschen wieder und immer wieder sagt, dass, wer an Christum glaubt, nicht verdammt wird, dass zum Seligwerden nichts gehört, als einfaches Vertrauen auf den gekreuzigten Erlöser; der, dessen Predigt hauptsächlich besteht aus der glorreichen Geschichte vom Kreuze, den Leiden des sterbenden Lammes, der Barmherzigkeit Gottes, der Willigkeit des großen Vaters, die verlorenen Söhne aufzunehmen; der, welcher von Tag zu Tag ruft: „Siehe, das ist Gottes Lamm, welches der Welt Sünde trägt,“ der wird wahrscheinlich ein Seelengewinner sein, besonders, wenn er dabei viel Gebet für Seelen hat, viel ängstliches Verlangen, Menschen zu Jesu gebracht zu sehen, und dann im Privatleben ebenso wohl wie im öffentlichen Predigtamt andern von der Liebe des teuren Heilandes zu erzählen sucht. </w:t>
      </w:r>
    </w:p>
    <w:p w14:paraId="45CD8B19" w14:textId="77777777" w:rsidR="0029421A" w:rsidRDefault="0029421A" w:rsidP="0029421A">
      <w:pPr>
        <w:pStyle w:val="StandardWeb"/>
      </w:pPr>
      <w:r>
        <w:t xml:space="preserve">Aber ich rede nicht zu Predigern, sondern zu euch, welche in den Stühlen sitzen, und deshalb will ich mich noch ausdrücklicher an euch wenden. Brüder und Schwestern, ihr habt verschiedene Gaben. Ich hoffe, ihr gebraucht sie alle. Vielleicht denken einige von euch, obgleich Gemeindeglieder, sie hätten keine; aber jeder Gläubige hat seine Gabe und sein Teil Arbeit. Was könnt ihr tun, um Seelen zu gewinnen? </w:t>
      </w:r>
    </w:p>
    <w:p w14:paraId="795E1E83" w14:textId="0A3C37F2" w:rsidR="0029421A" w:rsidRDefault="0029421A" w:rsidP="0029421A">
      <w:pPr>
        <w:pStyle w:val="StandardWeb"/>
      </w:pPr>
      <w:r>
        <w:t>Lasst mich denjenigen, welche meinen, sie könnten nichts tun, empfehlen, andere zum Hören des Wortes zu bringen. Dies ist eine Pflicht, die sehr vernachlässigt wird. Ich kann euch kaum bitten, jemand hierher zu bringen, aber viele von euch besuchen andere Gotteshäuser, die vielleicht nicht halb voll sind. Füllt sie. Murrt nicht über die kleine Zahl der Hörer, sondern macht sie größer. Nehmt zu der nächsten Predigt jemand mit euch, so wird die Versammlung sofort vergrößert. Geht hin mit dem Gebet, dass eures Pastors Predigt gesegnet werden möge, und wenn ihr selber nicht zu predigen vermögt, so könnt ihr das tun, was vielleicht das Nächstbeste ist, indem ihr andere zum Hören des Wortes bringt. Dies ist eine sehr alltägliche und einfache Bemerkung, aber lasst mich euch dieselbe einschärfen, denn sie ist von großem, praktischem Wert. In vielen Kirchen und Kapellen, die fast leer sind, möchte bald eine große Hörerzahl sich einfinden, wenn die, welche Nutzen von der Predigt haben, andern davon erzählten und sie bewegten, dahin zu gehen. Besonders in diesem unserem London, wo so viele nicht zum Gotteshause gehen wollen, überredet eure Nachbarn, mitzukommen; bekümmert euch um sie, lasst sie fühlen, dass es unrecht sei, sonntags vom Morgen bis zum Abend zu Hause zu bleiben. Ich sage nicht, tadelt sie, das nützt wenig; aber ich sage, lockt sie, überredet sie. Leiht ihnen z. B. mitunter eure Eintrittskarten</w:t>
      </w:r>
      <w:r>
        <w:rPr>
          <w:rStyle w:val="Funotenzeichen"/>
        </w:rPr>
        <w:footnoteReference w:id="24"/>
      </w:r>
      <w:r>
        <w:t xml:space="preserve"> fürs Tabernakel oder steht in den Gängen und lasst sie eure Sitze einnehmen. Bringt sie unter den Ton des Wortes, und wer weiß, was das Ergebnis sein mag? O, was für ein Segen würde es für euch sein, wenn ihr hörtet, dass das, was ihr nicht tun konntet - denn ihr vermöchtet kaum für Christum zu sprechen - durch die Kraft des Heiligen Geistes von eurem Pastor getan sei, dadurch, dass ihr jemand innerhalb Schussweite des Evangeliums brachtet! </w:t>
      </w:r>
    </w:p>
    <w:p w14:paraId="2AC57F07" w14:textId="74120EF0" w:rsidR="0029421A" w:rsidRDefault="0029421A" w:rsidP="0029421A">
      <w:pPr>
        <w:pStyle w:val="StandardWeb"/>
      </w:pPr>
      <w:r>
        <w:t>Ferner, ihr Seelengewinner, versucht nach der Predigt. mit Fremden zu reden. Der Prediger mag das Ziel verfehlt haben, aber ihr braucht es nicht zu verfehlen; oder der Prediger mag das Ziel getroffen haben, und ihr könnt helfen, den Eindruck durch ein freundliches Wort tiefer zu machen. Ich erinnere mich, dass mehrere in die Gemeinde eintraten, die ihre Bekehrung den Predigten in der Musikhalle in Surrey</w:t>
      </w:r>
      <w:r>
        <w:rPr>
          <w:rStyle w:val="Funotenzeichen"/>
        </w:rPr>
        <w:footnoteReference w:id="25"/>
      </w:r>
      <w:r>
        <w:t xml:space="preserve"> zuschrieben, aber sie sagten, nicht diesen allein, sondern auch etwas anderem, das mitwirkte. Sie waren frisch vom Lande gekommen, und ein guter Mann ich kannte ihn wohl und glaube, dass er jetzt im Himmel ist traf sie an der Pforte, redete sie an, sagte, er hoffe, das Gehörte hätte ihnen gefallen, fragte ob sie am Abend wiederkämen und sagte, er würde sich freuen, wenn sie vorher eine Tasse Tee in seinem Hause trinken wollten; sie taten dies, und er sprach mit ihnen von dem Herrn Jesu. Am nächsten Sonntag war es ebenso, und zuletzt wurden die auf welche die Predigten zuerst nicht viel Eindruck gemacht, dahin geleitet, mit andern Ohren zu hören, bis sie allmählich durch dieses frommen Mannes überredende Worte und des Herrn Gnadenwerk zu Gott bekehrt wurden. Es ist ein guter Jagdgrund hier, in der Tat, in jeder großen Versammlung, für euch, die wirklich Gutes zu tun wünschen. Wie viele kommen jeden Morgen und Abend in dieses Haus ohne einen Gedanken daran, Christum anzunehmen! O, wenn ihr alle mir helfen wolltet, ihr, die ihr den Herrn liebt, wenn ihr alle mir helfen wolltet, indem ihr mit denen, die neben euch sitzen, sprächet, wie viel könnte vollendet werden! Lasst niemals jemand sagen: „Ich kam drei Monate lang zum Tabernakel und niemand sprach mit mir;“ sondern sucht mit einer sanften Vertraulichkeit, die immer im Hause Gottes gestattet sein sollte, andern die Wahrheit einzuprägen, die ich nur in das Ohr bringen kann, die ihr aber mit Gottes Hilfe in das Herz bringen könnt. </w:t>
      </w:r>
    </w:p>
    <w:p w14:paraId="75A6F7B2" w14:textId="77777777" w:rsidR="0029421A" w:rsidRDefault="0029421A" w:rsidP="0029421A">
      <w:pPr>
        <w:pStyle w:val="StandardWeb"/>
      </w:pPr>
      <w:r>
        <w:t xml:space="preserve">Weiter lasst mich euch, liebe Freunde, die Kunst, Bekannte und Verwandte beim Knopfloch zu fassen, empfehlen. Wenn ihr nicht vor Hundert predigen könnt, so predigt Einem. Nehmt Einen bei Seite und sprecht ruhig und liebevoll und mit Gebet zu ihm. „Einen!“ sagt ihr. Nun, ist das nicht genug? Ich kenne deinen Ehrgeiz, junger Mann; du wünschest hier, vor diesen Tausenden zu predigen; sei zufrieden und beginne mit Einzelnen. Dein Meister schämte sich nicht, auf dem Brunnen zu sitzen und einer zu predigen; und als er seine Predigt beendet, da hatte er in Wirklichkeit der ganzen Stadt Sichar wohlgetan, denn dieses Weib wurde eine Missionarin für ihre Bekannte. Schüchternheit hält uns oft ab, in dieser Weise zu wirken, aber wir müssen sie bekämpfen; es darf nicht geduldet werden, dass Christus unbekannt bleibt durch unser Schweigen und Sünder ungewarnt bleiben durch unsere Nachlässigkeit. Wir müssen uns dazu schulen und erziehen, persönlich mit den Unbekehrten zu verhandeln. Wir dürfen uns nicht entschuldigen, sondern uns zu der lästigen Arbeit zwingen, bis sie leicht wird. Dieses ist eine der ehrenvollsten Arten des Seelengewinnens; und wenn sie mehr als gewöhnlichen Eifer und Mut erfordert, so ist umso mehr Grund vorhanden, sie zu erlernen. Geliebte, wir müssen Seelen gewinnen, wir können nicht leben und Menschen verdammt sehen; wir müssen sie zu Jesu bringen. O! so erhebt euch denn und arbeitet, lasst niemand aus eurer Umgebung sterben, ohne dass ihr ihn gewarnt, über ihn geweint und für ihn gesorgt habt. Ein Traktat ist ein nützliches Ding, aber ein lebendiges Wort ist besser. Euer Auge, euer Gesicht und euere Stimme werden alle mithelfen. Seid nicht so feige, ein Stück Papier zu geben, wo euere Rede so viel besser sein würde. Ich beschwöre euch, tut dieses, um Jesu willen. </w:t>
      </w:r>
    </w:p>
    <w:p w14:paraId="217964CC" w14:textId="77777777" w:rsidR="0029421A" w:rsidRDefault="0029421A" w:rsidP="0029421A">
      <w:pPr>
        <w:pStyle w:val="StandardWeb"/>
      </w:pPr>
      <w:r>
        <w:t xml:space="preserve">Einige von euch könnten Briefe für eueren Herrn und Meister schreiben. Bei entfernten Freunden mögen ein paar liebevolle Zeilen viel Gutes wirken. Seid wie die Männer von Sebulon, welche die Schreibfeder handhabten. Papier und Tinte werden niemals besser gebraucht, als zum Gewinnen der Seelen. Vieles ist auf diese Weise getan. Könntet ihr nicht etwas tun? Wollt ihr es nicht versuchen? Einige von euch, die nicht viel sprechen oder schreiben können, könnten jedenfalls viel leben. Das ist eine schöne Art des Predigens, das Predigen mit eueren Füßen - ich meine, durch euer Leben, eueren Wandel und euer ganzes Verhalten. Jenes liebende Weib, das im Geheimen über einen ungläubigen Mann weint, aber immer so freundlich gegen ihn ist; jener liebe Knabe, dessen Herz durch seines Vaters Lästerung gebrochen wird, der aber doch so viel gehorsamer ist, als er vor seiner Bekehrung zu sein pflegte; jener Diener, auf den sein Herr flucht, dem er jedoch seine Börse mit ungezähltem Golde anvertrauen könnte; jener Kaufmann, der als ein Presbyterianer verlacht wird, der aber dennoch gerade wie eine Schnur ist und keine schmutzige Handlung begehen würde, auch um alles Gold der Welt nicht; dieses sind die Männer und Frauen, welche die besten Predigten halten; dies sind praktische Prediger. Gebt uns euer heiliges Leben, und mit euerem heiligen Leben als Hebel wollen wir die Welt bewegen. Mit Gottes Segen wollen wir Zungen finden, wenn wir können, aber wir haben das Leben unserer Gemeindeglieder sehr nötig, um das zu illustrieren, was unsere Zungen zu sagen haben. Das Evangelium gleicht in etwa einem illustrierten Blatte. Des Predigers Worte sind die gedruckten Buchstaben, aber die Bilder sind die lebendigen Männer und Frauen, welche unsere Gemeinden bilden; und wie die Leute, wenn sie solche Zeitung in die Hand nehmen, sehr oft das Gedruckte nicht lesen, aber stets die Bilder ansehen, so ist es mit einer Gemeinde; die nicht dazu Gehörigen mögen nicht kommen, den Prediger zu hören, aber sie betrachten, beobachten und kritisieren stets das Leben der Mitglieder. Wenn ihr also Seelengewinner sein wollt, liebe Brüder und Schwestern, seht zu, dass ihr das Evangelium lebt. Ich habe keine größere Freude, denn die, dass meine Kinder in der Wahrheit wandeln. </w:t>
      </w:r>
    </w:p>
    <w:p w14:paraId="491CA6C6" w14:textId="77777777" w:rsidR="0029421A" w:rsidRDefault="0029421A" w:rsidP="0029421A">
      <w:pPr>
        <w:pStyle w:val="StandardWeb"/>
      </w:pPr>
      <w:r>
        <w:t xml:space="preserve">Noch eins, der Seelengewinner muss ein Meister in der Kunst des Gebets sein. Ihr könnt nicht Seelen zu Gott bringen, wenn ihr nicht selbst zu Gott geht. Ihr müsst eure Streitaxt und eure Kriegswaffen aus dem Rüsthaus heiliger Gemeinschaft mit Christo entnehmen. Wenn ihr viel allein mit Jesu seid, so werdet ihr seinen Geist einsaugen; ihr werdet von dem Feuer entflammt werden, das in seiner Brust brannte und sein Leben verzehrte. Ihr werdet mit den Tränen weinen, die auf Jerusalem fielen, als er es ins Verderben gehen sah; und wenn ihr nicht so beredt sprechen könnt, wie er, so wird doch in dem, was ihr sagt, etwas von derselben Macht sein, mit welcher er die Herzen erbeben machte und die Gewissen der Menschen aufweckte. Meine lieben Hörer, besonders ihr Mitglieder der Gemeinde, mir ist immer so bange, dass einige von euch anfangen, auf ihren Lorbeeren zu ruhen und die Sache des Reiches Gottes leicht zu nehmen. Es sind einige von euch ich segne euch und lobe Gott bei der Erinnerung an euch, welche zur Zeit und zur Unzeit es ernst nehmen mit dem Gewinnen der Seelen, und ihr seid die wahrhaft Weifen; aber ich fürchte, es gibt andere, deren Hände träge sind, welche sich begnügen, mich predigen zu lassen, aber nicht selber predigen; welche diese Size mieten und in diesen Stühlen sitzen und hoffen, dass die Sache der Gemeinde gut geht; aber das ist alles, was sie tun. O, lasst mich euch alle voll Eifer sehen! Ein großes Heer von beinahe fünftausend Mitgliedern, was sollten wir nicht tun, wenn wir alle lebendig wären und alle eifrig! Aber ein solches Heer ohne Begeisterung, wird zu einem bloßen Pöbelhaufen, einer unlenksamen Masse, aus der Unheil erwächst und keine guten Früchte entspringen. Wenn ihr alle Feuerbrände für Christum wäret, so könntet ihr die Nation in Brand setzen. Wenn ihr alle Brunnen lebendigen Wassers wäret, wie viele durstige Seelen könnten trinken und erfrischt werden! </w:t>
      </w:r>
    </w:p>
    <w:p w14:paraId="6B36CA66" w14:textId="77777777" w:rsidR="0029421A" w:rsidRDefault="0029421A" w:rsidP="0029421A">
      <w:pPr>
        <w:pStyle w:val="StandardWeb"/>
      </w:pPr>
      <w:r>
        <w:t xml:space="preserve">Geliebte, es ist eine Frage, die ich noch tun will, dann bin ich fertig, und diese ist: Sind eure eigenen Seelen gewonnen? Sonst könnt ihr keine andern gewinnen. Seid ihr selber errettet? Meine Hörer, jeder von euch, unter jener Galerie dort, und ihr hier hinten, seid ihr selber errettet? Wie, wenn ihr heute Nacht diese Frage einem Anderen und Größeren, als ich bin, beantworten müsstet? Wie, wenn der Knochenfinger des letzten großen Redners statt des meinen aufgehoben würde? Wie, wenn seine unbesiegbare Beredsamkeit jene Knochen in Stein wandelte und jene Augen gläsern machte und das Blut in euren Adern gefrieren ließe? Könntet ihr in eurer letzten Not hoffen, dass ihr errettet wäret? Wenn ihr nicht errettet seid, wie werdet ihr es je werden? Wann wollt ihr errettet werden, wenn nicht jetzt? Wird irgendeine Zeit besser sein, als die jetzige? Der Weg, errettet zu werden, ist einfach, dem zu vertrauen, was des Menschen Sohn tat, als er Mensch ward, und die Strafe erlitt für alle, die ihm vertrauen. Für all' die Seinen war Christus ein Stellvertreter. Die Seinen sind diejenigen, welche ihm vertrauen. Wenn ihr ihm vertraut, so ist er für eure Sünden gestraft worden, und ihr könnt nicht für sie gestraft werden, denn Gott kann die Sünde nicht zweimal strafen, erst in Christo und dann in euch. Wenn ihr Jesu vertraut, welcher jetzt zur Rechten Gottes lebt, so ist euch in diesem Augenblick vergeben und ihr sollt auf ewig errettet sein. O, dass ihr ihm jetzt vertrauen wolltet! Vielleicht mag es für dich „jetzt oder nie“ heißen. Möge es jetzt sein, gerade jetzt, und dann, wenn du Jesu vertraust, lieber Freund, hast du nicht nötig zu zaudern, wenn die Frage getan wird: „Bist du errettet?“ denn du kannst antworten: „Ja, das bin ich, denn es steht geschrieben: Wer an ihn glaubt, der wird nicht gerichtet.“ Vertraut ihm denn, vertraut ihm jetzt, und dann helfe dir Gott, ein Seelengewinner zu sein, so wirst du weise sein und Gott wird verherrlicht werden! </w:t>
      </w:r>
    </w:p>
    <w:p w14:paraId="4DFBA1A3" w14:textId="537F1981" w:rsidR="0029421A" w:rsidRDefault="0029421A">
      <w:pPr>
        <w:spacing w:after="0" w:line="240" w:lineRule="auto"/>
        <w:rPr>
          <w:lang w:eastAsia="de-DE"/>
        </w:rPr>
      </w:pPr>
      <w:r>
        <w:rPr>
          <w:lang w:eastAsia="de-DE"/>
        </w:rPr>
        <w:br w:type="page"/>
      </w:r>
    </w:p>
    <w:p w14:paraId="7B0EDC18" w14:textId="77777777" w:rsidR="0029421A" w:rsidRDefault="0029421A" w:rsidP="0029421A">
      <w:pPr>
        <w:pStyle w:val="berschrift1"/>
        <w:rPr>
          <w:sz w:val="48"/>
        </w:rPr>
      </w:pPr>
      <w:r>
        <w:t>Das Seelen-Erretten ist unser Hauptgeschäft.</w:t>
      </w:r>
    </w:p>
    <w:p w14:paraId="535B6DEA" w14:textId="77777777" w:rsidR="0029421A" w:rsidRDefault="0029421A" w:rsidP="0029421A">
      <w:pPr>
        <w:pStyle w:val="StandardWeb"/>
      </w:pPr>
      <w:r>
        <w:rPr>
          <w:rStyle w:val="Fett"/>
        </w:rPr>
        <w:t>“Ich bin jedermann allerlei geworden, auf dass ich allenthalben ja etliche selig mache.“</w:t>
      </w:r>
      <w:r>
        <w:br/>
        <w:t xml:space="preserve">1. Kor. 9,22. </w:t>
      </w:r>
      <w:r>
        <w:br/>
        <w:t xml:space="preserve">„Auf dass ich durch alle Mittel etliche errette.“ (N. d. engl. Üb.) </w:t>
      </w:r>
    </w:p>
    <w:p w14:paraId="75948977" w14:textId="77777777" w:rsidR="0029421A" w:rsidRDefault="0029421A" w:rsidP="0029421A">
      <w:pPr>
        <w:pStyle w:val="StandardWeb"/>
      </w:pPr>
      <w:r>
        <w:t xml:space="preserve">Es ist etwas Großartiges, einen Mann völlig von einer Hauptleidenschaft hingerissen zu sehen. Solch' ein Mann ist sicherlich stark und wird, wenn seine Haupttriebkraft eine treffliche ist, auch trefflich sein. Der Mann mit einem Ziel ist in der Tat ein Mann. Ein Leben mit vielen Zielen gleicht dem Wasser, das durch unzählige Bäche rieselt, von denen keiner weit oder tief genug ist, auch nur eine Muschelschale von einem Boot zu tragen; aber ein Leben mit einem Ziel ist wie ein mächtiger Strom, der zwischen seinen Ufern dahinflutet, eine Menge Schiffe dem Ozean zuführt und Fruchtbarkeit zu beiden Seiten verbreitet. Gebt mir einen Mann, der nicht nur ein großes Ziel hat, sondern auch völlig davon hingerissen ist, seine Kräfte alle darauf richtet und voll Feuer und heftigem Eifer für sein höchstes Streben ist, so habt ihr mir eine der größten Quellen der Kraft, welche die Welt erzeugen kann, vor Augen gestellt. Gebt mir einen Mann, dessen Herz voll heiliger Liebe ist und dessen Kopf von einem erhabenen, himmlischen Gedanken erfüllt ist, und ein solcher Mann wird bekannt werden, wohin auch sein Los ihn wirft, und ich wage zu prophezeien, dass man sich seines Namens noch lange erinnern wird, wenn auch der Ort seines Grabes vergessen ist. </w:t>
      </w:r>
    </w:p>
    <w:p w14:paraId="5E6A83CE" w14:textId="77777777" w:rsidR="0029421A" w:rsidRDefault="0029421A" w:rsidP="0029421A">
      <w:pPr>
        <w:pStyle w:val="StandardWeb"/>
      </w:pPr>
      <w:r>
        <w:t xml:space="preserve">Ein solcher Mann war Paulus. Ich beabsichtige nicht, ihn auf ein Piedestal zu stellen, damit ihr ihn anblickt und bewundert, viel weniger, damit ihr niederknieet und ihn als einen Heiligen verehrt. Ich nenne Paulus, weil jeder von uns sein sollte, was er war; denn obwohl wir nicht sein Amt haben können, da wir keine Apostel sind, und obwohl wir nicht seine Talente oder seine Inspiration haben können, sollten wir doch denselben Geist haben, der ihn beseelte, und lasst mich hinzufügen, wir sollten ihn in demselben Maße haben. Bezweifelt ihr das? Ich frage euch, was war durch Gottes Gnade in Paulus, das nicht in euch sein könnte, und was hat Jesus für Paulus mehr getan, als für euch? Er war göttlich verwandelt, und das seid ihr auch, wenn ihr von der Finsternis zu seinem wunderbaren Lichte gekommen seid. Ihm war viel vergeben, und euch ist auch viel verziehen worden. Er war durch das Blut des Sohnes Gottes erlöst, und das seid ihr auch, wenigstens behauptet ihr, es zu sein. Er war voll von dem Geiste Gottes, und das seid ihr auch, wenn ihr wirklich so seid, wie ihr nach eurem christlichen Bekenntnis sein solltet. Da ihr also euer Heil Christo verdankt, Schuldner des teuren Blutes Jesu seid und durch den Heiligen Geist lebendig gemacht, so frage ich euch, warum nicht dieselbe Frucht aus demselben Samen kommen sollte? Warum nicht dieselbe Wirkung aus derselben Ursache? Sagt mir nicht, dass der Apostel eine Ausnahme sei und nicht als Regel oder Muster für gewöhnlichere Leute aufgestellt werden könne, denn ich habe euch zu sagen, dass wir so sein müssen, wie Paulus war, wenn wir hoffen zu sein, wo Paulus ist. Paulus hielt nicht dafür, dass er „es schon ergriffen habe oder schon vollkommen sei.“ Sollen wir ihn dafür halten, ihn so ansehen, dass wir ihn als unnachahmbar betrachten und zufrieden sind, hinter dem zurückzubleiben, was er war? Nein, wahrlich, als Gläubige lasst es unser beständiges Gebet sein, dass wir seine Nachfolger sein mögen, soweit er Christo nachfolgte, und dass wir da, wo er es unterließ, seine Füße in Christo Fußstapfen zu setzen, ihn sogar übertreffen möchten und noch eifriger, noch hingebender sein, als selbst der Apostel der Heiden es gewesen. O, dass der Heilige Geist uns dahin brächte, unserem Herrn Jesu gleich zu sein! </w:t>
      </w:r>
    </w:p>
    <w:p w14:paraId="374F4D21" w14:textId="77777777" w:rsidR="0029421A" w:rsidRDefault="0029421A" w:rsidP="0029421A">
      <w:pPr>
        <w:pStyle w:val="StandardWeb"/>
      </w:pPr>
      <w:r>
        <w:t xml:space="preserve">Diesmal will ich mit euch reden über das große Lebensziel des Paulus; er sagt uns, es sei, „etliche selig zu machen;“ wir wollen darauf in das Herz des Paulus blicken und einige der wichtigen Gründe aufweisen, die es ihn für so wichtig halten ließen, dass wenigstens etliche selig gemacht würden; dann drittens, wollen wir einige der Mittel, welche der Apostel zu diesem Zwecke brauchte, nennen; und alles mit der Absicht, dass ihr, meine lieben Hörer, suchen möchtet, „etliche selig zu machen;“ dass ihr dies sucht aus starken Gründen, denen ihr nicht widerstehen könnt, und dass ihr es auf weise Art sucht, so dass es euch gelingt. </w:t>
      </w:r>
    </w:p>
    <w:p w14:paraId="784EB5EA" w14:textId="77777777" w:rsidR="0029421A" w:rsidRDefault="0029421A" w:rsidP="0029421A">
      <w:pPr>
        <w:pStyle w:val="berschrift2"/>
      </w:pPr>
      <w:r>
        <w:t>I.</w:t>
      </w:r>
    </w:p>
    <w:p w14:paraId="7EA5C46B" w14:textId="77777777" w:rsidR="0029421A" w:rsidRDefault="0029421A" w:rsidP="0029421A">
      <w:pPr>
        <w:pStyle w:val="StandardWeb"/>
      </w:pPr>
      <w:r>
        <w:t xml:space="preserve">Zuerst also, Brüder: Was war das große Ziel des Paulus in seinem täglichen Leben und Predigtamte? Er sagt, es sei: „etliche selig zu machen.“ </w:t>
      </w:r>
    </w:p>
    <w:p w14:paraId="386D4B29" w14:textId="77777777" w:rsidR="0029421A" w:rsidRDefault="0029421A" w:rsidP="0029421A">
      <w:pPr>
        <w:pStyle w:val="StandardWeb"/>
      </w:pPr>
      <w:r>
        <w:t xml:space="preserve">Es sind Prediger Christi hier gegenwärtig, zusammen mit Stadtmissionaren, Bibelfrauen, Sonntagsschullehrern und andern Arbeitern im Weinberge meines Herrn, und ich bin kühn genug, jeden von ihnen zu fragen: Ist dies euer Zweck bei all' eurem christlichen Dienst? Strebt ihr vor allem, Seelen zu erretten? Mir ist bange, einige haben dies große Ziel vergessen; aber, liebe Freunde, irgendetwas Geringeres ist nicht wert, der Lebenszweck eines Christen zu sein. Ich fürchte, es gibt einige, die in der Absicht predigen, die Menschen zu amüsieren; und so lange die Leute in Menge angezogen und ihnen die Ohren gekitzelt werden können, so dass sie mit Gefallen an dem, was sie gehört, weggehen, ist der Redner befriedigt, faltet die Hände und geht selbstzufrieden heim. Aber Paulus strebte nicht danach, dem Publikum zu gefallen und eine Menge Hörer um sich zu sammeln. Wenn er sie nicht errettete, so fühlte er, dass es nichts nütze, ihr Interesse zu wecken. Wenn die Wahrheit ihnen nicht durchs Herz gegangen wäre, ihr Leben verändert und neue Menschen aus ihnen gemacht hätte, so wäre Paulus heimgegangen und hätte gerufen: „Aber wer glaubt unserer Predigt? Und wem wird der Arm des Herrn offenbart?“ </w:t>
      </w:r>
    </w:p>
    <w:p w14:paraId="53E93B56" w14:textId="77777777" w:rsidR="0029421A" w:rsidRDefault="0029421A" w:rsidP="0029421A">
      <w:pPr>
        <w:pStyle w:val="StandardWeb"/>
      </w:pPr>
      <w:r>
        <w:t xml:space="preserve">Es scheint die Meinung einer großen Partei in der jetzigen Zeit zu sein, dass der Zweck der christlichen Bemühungen sein sollte, die Menschen zu erziehen. Ich gebe zu, dass Erziehung an sich etwas sehr Wertvolles ist, so wertvoll, dass ich gewiss bin, die ganze christliche Kirche freut sich sehr, dass wir endlich ein nationales Erziehungssystem haben, was nur sorgfältig ausgeführt zu werden braucht, dann wird jedes Kind im Lande die Schlüssel der Erkenntnis in seiner Hand haben. Was für einen Wert andere auf Unwissenheit auch Legen mögen, wir sind Beförderer des Wissens, und je mehr es verbreitet werden kann, desto lieber wird es uns sein. Aber wenn die Kirche Gottes denkt, dass sie in die Welt gesandt sei, bloß um die geistigen Fähigkeiten auszubilden, so befindet sie sich in einem schweren Irrtum, denn das Ziel des Christentums ist nicht, die Menschen für ihren weltlichen Beruf zu erziehen, auch nicht einmal, sie für die feineren Künste oder die höheren Berufsarten heranzubilden oder sie fähig zu machen, die Schönheit der Natur und die Reize der Poesie zu genießen. Jesus Christus kam nicht um derartiger Dinge willen in </w:t>
      </w:r>
    </w:p>
    <w:p w14:paraId="35962B1C" w14:textId="77777777" w:rsidR="0029421A" w:rsidRDefault="0029421A" w:rsidP="0029421A">
      <w:pPr>
        <w:pStyle w:val="StandardWeb"/>
      </w:pPr>
      <w:r>
        <w:t xml:space="preserve">die Welt, sondern er kam, zu suchen und selig zu machen, was verloren war; und mit demselben Auftrag hat er seine Kirche gesandt, und sie begeht Verrat an dem Herrn, der sie sandte, wenn sie sich verführen lässt durch die Schönheiten des Geschmacks und der Kunst, und vergisst, dass der einzige Zweck, zu dem sie unter den Menschenkindern existiert, der ist, Christum, den Gekreuzigten zu predigen. Die Aufgabe der Kirche ist Errettung. Der Prediger soll alle Mittel gebrauchen, um etliche zu erretten; er ist kein Diener Christi, wenn dies nicht der eine Wunsch seines Herzens ist. Missionare sinken tief unter das, was sie sein sollen, herab, wenn sie damit zufrieden sind, zu zivilisieren; ihr erster Zweck ist, zu erretten. Das Gleiche gilt von dem Sonntagsschullehrer und von allen andern Arbeitern unter den Kindern; wenn sie das Kind nur gelehrt haben, zu lesen, Gesänge auswendig zu lernen usw., so haben sie ihren wahren Beruf noch gar nicht berührt. Wir müssen die Kinder errettet haben. Diesen Nagel müssen wir hinein treiben, und der Hammer muss stets auf den Kopf desselben niederfallen, dass wir ja etliche erretten, denn sonst haben wir nichts getan. </w:t>
      </w:r>
    </w:p>
    <w:p w14:paraId="5D0094FB" w14:textId="77777777" w:rsidR="0029421A" w:rsidRDefault="0029421A" w:rsidP="0029421A">
      <w:pPr>
        <w:pStyle w:val="StandardWeb"/>
      </w:pPr>
      <w:r>
        <w:t xml:space="preserve">Paulus sagt nicht einmal, dass er versuchte, die Menschen sittlich gut zu machen. Das beste Beförderungsmittel der Sittlichkeit ist das Evangelium. Wenn ein Mensch errettet ist, wird er sittlich; er wird mehr, er wird heilig. Aber zuerst auf Sittlichkeit abzielen, heißt ganz und gar das Ziel verfehlen; und wenn wir es erreichten was wir nicht tun werden so würden wir doch nicht das erreicht haben, wozu wir in die Welt gesandt sind. Die Erfahrung des Dr. Chalmers ist sehr wertvoll für die, welche meinen, die christlichen Prediger sollten bloß Sittlichkeit predigen, denn er sagt, in seiner ersten Gemeinde hätte er dies getan und hätte nichts Gutes danach kommen sehen. Aber sobald er Christum, den Gekreuzigten gepredigt, wäre eine Bewegung und viel Opposition entstanden, doch die Gnade hätte die Oberhand behalten. Wer Wohlgerüche wünscht, muss die Blumen ziehen; wer die Sittlichkeit fördern will, muss Menschen errettet sehen. Wer wünscht, dass eine Leiche sich bewege, muss erst suchen, sie lebendig zu machen, und wer ein gut geführtes Leben zu sehen wünscht, sollte erst wünschen, eine innere Erneuerung durch den Heiligen Geist zu sehen. Wir sollen nicht zufrieden sein, wenn wir die Menschen ihre Pflichten gegen ihre Nächsten oder sogar ihre Pflichten gegen Gott gelehrt haben; dies würde für Moses genügen, aber nicht für Christus. Das Gesetz ist durch Moses gekommen, aber Gnade und Wahrheit ist durch Jesum Christum gekommen. Wir lehren die Menschen, was sie sein sollten, aber wir tun weit mehr; durch die Kraft des Evangeliums und die Macht des Geistes Gottes machen wir sie zu dem, was sie sein sollen. Wir legen nicht vor die Blinden die Dinge, welche sie sehen sollen, sondern wir tun im Namen Jesu ihre Augen auf. Wir sagen dem Gefangenen nicht, wie frei er sein sollte, sondern wir öffnen die Tür und nehmen seine Fesseln ab. Wir begnügen uns nicht, den Menschen zu sagen, was sie sein müssen, sondern wir zeigen ihnen, wie sie es werden können und wie Jesus Christus umsonst alles, was zum ewigen Leben nötig ist, allen denen darbietet, die kommen. und ihr Vertrauen auf ihn setzen. </w:t>
      </w:r>
    </w:p>
    <w:p w14:paraId="7A6049C8" w14:textId="77777777" w:rsidR="0029421A" w:rsidRDefault="0029421A" w:rsidP="0029421A">
      <w:pPr>
        <w:pStyle w:val="StandardWeb"/>
      </w:pPr>
      <w:r>
        <w:t xml:space="preserve">Nun beachtet, Brüder, wenn ich oder ihr oder einer von uns oder wir alle unser Leben damit zugebracht haben, die Menschen zu amüsieren oder zu erziehen oder sie sittlich zu machen, so werden wir in einer traurigen Lage sein, wenn wir am jüngsten Tage Rechenschaft ablegen sollen und wir werden einen traurigen Bericht zu geben haben; denn was wird es einem Manne nützen, gebildet zu sein, wenn er nun verdammt wird? Welchen Gewinn wird es ihm bringen, amüsiert worden zu sein, wenn die Posaune erschallt und Himmel und Erde beben, und der Abgrund weit seinen feurigen Rachen öffnet und die unerrettete Seele verschlingt? Was wird es selbst einem Manne helfen, sittlich besser geworden zu sein, wenn er doch zur Linken des Richters steht und das: „Geht hin von mir, ihr Verfluchten“ sein Teil sein wird? Blutrot vom Morde der Menschenseelen werden die Kleider derer sein, die sich Christen nennen, wenn nicht Zweck und Ziel all ihrer Arbeit gewesen ist, „etliche selig zu machen.“ O, ich beschwöre euch, liebe Freunde, besonders euch, die ihr in Sonntags- und Lumpenschulen und anderswo arbeitet, denkt nicht, dass ihr irgendetwas getan habt, wenn die Seelen der Kinder nicht errettet sind. Lasst es feststehen, dass dies Anfang und Ende des Werkes ist, und werft eure ganze Kraft im Namen Jesu und durch die Macht des ewigen Geistes in dieses Streben hinein, dass ihr ja allenthalben etliche selig macht und einige zu Jesu bringt, damit sie vom zukünftigen Zorn befreit werden. </w:t>
      </w:r>
    </w:p>
    <w:p w14:paraId="5AFB6D5F" w14:textId="77777777" w:rsidR="0029421A" w:rsidRDefault="0029421A" w:rsidP="0029421A">
      <w:pPr>
        <w:pStyle w:val="StandardWeb"/>
      </w:pPr>
      <w:r>
        <w:t xml:space="preserve">Was meinte Paulus, wenn er sagte, dass er etliche „selig zu machen“ oder zu „erretten“ wünschte? Was heißt errettet werden? </w:t>
      </w:r>
    </w:p>
    <w:p w14:paraId="7A9FCF1E" w14:textId="77777777" w:rsidR="0029421A" w:rsidRDefault="0029421A" w:rsidP="0029421A">
      <w:pPr>
        <w:pStyle w:val="StandardWeb"/>
      </w:pPr>
      <w:r>
        <w:t xml:space="preserve">Paulus meinte nicht weniger damit, als dass einige wiedergeboren werden möchten; denn kein Mensch ist errettet, bis er zu einer neuen Kreatur in Christo Jesu gemacht ist. Die alte Natur kann nicht errettet werden, sie ist tot und verdorben; das Beste was damit getan werden kann, ist, sie zu kreuzigen und in dem Grabe Christi begraben zu lassen. Es muss durch die Macht des Heiligen Geistes eine neue Natur in uns eingepflanzt werden, sonst können wir nicht selig werden. Wir müssen so sehr neue Schöpfungen. werden, als wenn wir noch nie gewesen wären; wir müssen ein zweites Mal so frisch von der Hand des ewigen Gottes kommen, als wenn wir heute von der göttlichen Weisheit geformt wären, wie Adam es im Paradiese ward. Die Worte des großen Lehrers lauten: „Der Wind bläst, wo er will, und du hörst sein Sausen wohl; aber du weißt nicht, von wannen er kommt und wohin er fährt. Also ist ein jeglicher, der aus dem Geiste geboren ist.“ „Es sei denn, dass jemand von neuem (von oben) geboren werde, kann er das Reich Gottes nicht sehen.“ Dies meinte Paulus also, dass die Menschen neue Kreaturen in Christo Jesu sein müssen, dass wir niemals ruhen dürfen, bis wir eine solche Veränderung in ihnen gewirkt sehen. Dies muss das Ziel unseres Lehrens und Betens sein, in der Tat das Ziel unseres Lebens, dass „etliche wiedergeboren werden“. </w:t>
      </w:r>
    </w:p>
    <w:p w14:paraId="5FD9AA88" w14:textId="77777777" w:rsidR="0029421A" w:rsidRDefault="0029421A" w:rsidP="0029421A">
      <w:pPr>
        <w:pStyle w:val="StandardWeb"/>
      </w:pPr>
      <w:r>
        <w:t xml:space="preserve">Er meinte außerdem, dass einige von ihrer früheren Missetat gereinigt werden möchten durch das Verdienst des Sühnopfers des Sohnes Gottes. Niemand kann von seiner Sünde anders errettet werden als durch das Sühnopfer. Unter dem jüdischen Gesetz stand geschrieben: „Verflucht sei, wer nicht alle Worte dieses Gesetzes erfüllt, dass er danach tue.“ Dieser Fluch ist niemals aufgehoben worden, und der einzige Weg, ihm zu entfliehen, ist dieser: Jesus ward ein Fluch für uns, denn es steht geschrieben: „Verflucht ist jedermann, der am Holz hänget.“ Nun, wer an Jesum glaubt, wer seine Hand auf das Haupt Jesu von Nazareth, des Sündenbockes für sein Volk, legt, der hat seine Sünde nicht mehr. Sein Glaube ist ein sicherer Beweis, dass seine Missetaten vormals auf das Haupt des großen Stellvertreters gelegt worden sind. Der Herr Jesus Christus wurde an unserer Statt gestraft und wir sind nicht mehr dem Zorne Gottes ausgesetzt. Siehe, das Sünden versöhnende Opfer ist geschlachtet und am Altare dargebracht, und der Herr hat es angenommen und es ist ihm so wohlgefällig, dass er erklärt hat, </w:t>
      </w:r>
    </w:p>
    <w:p w14:paraId="3C700E54" w14:textId="77777777" w:rsidR="0029421A" w:rsidRDefault="0029421A" w:rsidP="0029421A">
      <w:pPr>
        <w:pStyle w:val="StandardWeb"/>
      </w:pPr>
      <w:r>
        <w:t xml:space="preserve">wer an Jesum glaubt, soll völlige und ewige Vergebung empfangen. Nun, wir sehnen uns, Menschen so begnadigt zu sehen. Wir schmachten danach, den verlorenen Sohn an des Vaters Busen zu legen, das verirrte Schaf auf die Schulter des guten Hirten, den verlorenen Groschen in des Eigentümers Hand; und ehe dies getan ist, ist nichts getan, ich meine, Brüder, nichts Geistliches, nichts Ewiges, nichts, was der ängstlichen Sorge eines Christenlebens wert ist, nichts, was verdient, dass ein unsterblicher Geist all sein Feuer daran verwendet. Herr, unsere Seele verlangt danach, Jesum durch die Errettung der Blut-Erkauften belohnt zu sehen! Hilf uns, durch deine Gnade, Seelen zu ihm zu führen! </w:t>
      </w:r>
    </w:p>
    <w:p w14:paraId="31E28E13" w14:textId="77777777" w:rsidR="0029421A" w:rsidRDefault="0029421A" w:rsidP="0029421A">
      <w:pPr>
        <w:pStyle w:val="StandardWeb"/>
      </w:pPr>
      <w:r>
        <w:t xml:space="preserve">Noch eins: Wenn der Apostel wünschte, dass er einige erretten. möge, so meinte er, dass sie, nachdem sie wiedergeboren und begnadigt seien, auch gereinigt und heilig gemacht werden möchten, denn ein Mensch ist nicht errettet, so lange er in Sünden lebt. Mag er sagen, was er will, er kann nicht von der Sünde errettet sein, so lange er ihr Sklave ist. Wie ist ein Trunkenbold vom Trunke errettet, wenn er immer noch an Gelagen teilnimmt, wie vorher? Wie könnt ihr sagen, dass der Flucher von der Lästerung errettet ist, wenn er immer noch ruchlos redet? Worte müssen in ihrem wahren Sinne gebraucht werden. Nun, das große Ziel der Arbeit eines Christen sollte sein, dass einige von ihren Sünden errettet, gereinigt und zu Vorbildern der Lauterkeit, Keuschheit, Ehrlichkeit und Gerechtigkeit gemacht würden, und wo dies nicht der Fall ist, da haben wir vergeblich gearbeitet und unsere Kraft unnütz verbraucht. </w:t>
      </w:r>
    </w:p>
    <w:p w14:paraId="5B713569" w14:textId="77777777" w:rsidR="0029421A" w:rsidRDefault="0029421A" w:rsidP="0029421A">
      <w:pPr>
        <w:pStyle w:val="StandardWeb"/>
      </w:pPr>
      <w:r>
        <w:t xml:space="preserve">Nun, ich beteuere vor euch allen, dass ich in diesem Gebetshause niemals etwas anderes gesucht habe, als die Bekehrung von Seelen, und ich rufe Himmel und Erde zu Zeugen an, und eure Gewissen auch, dass ich nie für etwas anderes gearbeitet habe, als dafür, dass ich euch zu Christo brächte, damit ich euch zuletzt Gott darstellen könnte als „angenehm in dem Geliebten.“ Ich habe nicht gesucht, einen verderbten Geschmack zu befriedigen durch neue Lehren oder neues Zeremoniell, sondern ich bin bei dem einfachen Evangelium geblieben. Ich habe keinen Teil von dem Worte Gottes euch vorenthalten, sondern mich bemüht, euch den ganzen Rat Gottes zu verkünden. Ich habe keine Feinheiten der Rede gesucht, sondern habe deutlich gesprochen und geradenwegs in eure Herzen und Gewissen hinein; und wenn ihr nicht errettet seid, so betraure und beklage ich vor Gott, dass ich bis zu diesem Tage, obwohl ich euch Hunderte von Malen gepredigt, doch vergeblich gepredigt habe. Wenn ihr euch nicht Christo hingegeben habt, wenn ihr nicht in dem mit Blut gefülltem Born gewaschen seid, so seid ihr wüste Stücke Landes, von denen noch keine Ernte gekommen ist. </w:t>
      </w:r>
    </w:p>
    <w:p w14:paraId="211AD410" w14:textId="77777777" w:rsidR="0029421A" w:rsidRDefault="0029421A" w:rsidP="0029421A">
      <w:pPr>
        <w:pStyle w:val="StandardWeb"/>
      </w:pPr>
      <w:r>
        <w:t xml:space="preserve">Ihr sagt mir vielleicht, dass ihr durch euer Kommen hierher von vielen Sünden zurückgehalten seid und viele Wahrheiten gelernt habt. So weit gut; aber wäre ich im Stande, bloß dafür zu leben, um euch gewisse Wahrheiten zu lehren und euch von offenen Sünden zurückzuhalten? Wie könnte das mich befriedigen, wenn ich wüsste, dass ihr noch unerrettet wäret und deshalb nach dem Tode in die Flammen der Hölle geworfen werden müsstet? Nein, Geliebte, vor dem Herrn: Ich halte nichts für wert, mein Leben, meine Seele und meine Kraft daran zu sehen, als das Gewinnen eurer Seelen für Christum. Nichts als eure Errettung kann mir je das Gefühl geben, dass meines Herzens Wunsch gewährt ist. Ich bitte jeden Arbeiter hier, dahin zu sehen, dass er niemals ablässt, nach dieser Zielscheibe sein Geschoss zu richten, und zwar nach dem Mittelpunkte derselben, nämlich, dass er Seelen für Christum gewinne, sie für Gott geboren und in dem mit Blut gefüllten Born gewaschen sehe. Lasst das Herz der Arbeiter weh tun und sich sehnen, und ihre Stimme rufen, bis der Hals heiser ist; aber lasst sie dafür halten, dass sie durchaus nichts vollbracht haben, bis wenigstens einige Menschen wirklich errettet sind. Wie der Fischer wünscht, Fische in seinem Netz zu fangen, wie der Jäger sich sehnt, seine Beute heimzutragen, wie die Mutter schmachtet, ihr verlorenes Kind an ihre Brust zu drücken, so verlangt uns nach der Errettung von Seelen; und wir müssen diese haben, sonst können wir nicht leben. sie, o Herr, errette sie um Christi willen! </w:t>
      </w:r>
    </w:p>
    <w:p w14:paraId="1D463844" w14:textId="77777777" w:rsidR="0029421A" w:rsidRDefault="0029421A" w:rsidP="0029421A">
      <w:pPr>
        <w:pStyle w:val="StandardWeb"/>
      </w:pPr>
      <w:r>
        <w:t xml:space="preserve">Aber jetzt müssen wir diesen Punkt verlassen und zu einem anderen übergehen. </w:t>
      </w:r>
    </w:p>
    <w:p w14:paraId="29E94300" w14:textId="77777777" w:rsidR="0029421A" w:rsidRDefault="0029421A" w:rsidP="0029421A">
      <w:pPr>
        <w:pStyle w:val="berschrift2"/>
      </w:pPr>
      <w:r>
        <w:t>II.</w:t>
      </w:r>
    </w:p>
    <w:p w14:paraId="74BC169C" w14:textId="77777777" w:rsidR="0029421A" w:rsidRDefault="0029421A" w:rsidP="0029421A">
      <w:pPr>
        <w:pStyle w:val="StandardWeb"/>
      </w:pPr>
      <w:r>
        <w:t xml:space="preserve">Der Apostel hatte wichtige Gründe, warum er ein solches Ziel sich erwählte. </w:t>
      </w:r>
    </w:p>
    <w:p w14:paraId="6EBC670A" w14:textId="77777777" w:rsidR="0029421A" w:rsidRDefault="0029421A" w:rsidP="0029421A">
      <w:pPr>
        <w:pStyle w:val="StandardWeb"/>
      </w:pPr>
      <w:r>
        <w:t xml:space="preserve">Wäre er hier, so, denke ich, würde er euch sagen, dass seine Gründe ungefähr folgende seien, Seelen zu erretten! Wenn sie nicht errettet werden, welche Unehre wird Gott angetan! Dachtet ihr je daran, wie viel Unehre dem Herrn, unserem Gott in jeder Stunde des Tages angetan wird? Nehmt, wenn ihr wollt, diese Stunde des Gebets, wenn wir hier versammelt sind, dem Anschein nach zum Gebet. Wenn die Gedanken dieser großen Versammlung alle gelesen werden könnten, wie viele von ihnen würden dem Höchsten Unehre antun! Aber außerhalb jedes Gebetshauses, außerhalb jeder Stätte der Gottesverehrung, denkt an die Tausende, die Zehntausende, die Hunderttausende, die diesen ganzen Tag sich auch nicht einmal den Anschein gegeben, den Gott zu verehren, der sie geschaffen und der sie erhält! Denkt daran, wie oft die Tür der Branntweinschenke sich in ihren Angeln gedreht hat während dieser Heiligen Stunde, wie viele Male Gottes Name in der Trinkstube gelästert worden ist! Es gibt schlimmere Dinge als dies, wenn etwas schlimmer sein kann, aber ich will den Schleier nicht heben. Geht mit euren Gedanken in eine spätere Stunde hinein, wenn der Schleier der Dunkelheit sich herabgelassen hat. Die Scham gestattet uns nicht, daran zu denken, wie Gottes Name verunehrt wird in denen, deren erster Vater nach dem Bilde Gottes gemacht ward, die sich aber jetzt so verunreinigen, dass sie die Sklaven Satans und die Beute bestialischer Lüste sind! Wehe, wehe dieser Stadt, sie ist voll Gräuel, von denen der Apostel spricht: „Denn was heimlich von ihnen geschieht, das ist auch schändlich zu sagen.“ </w:t>
      </w:r>
    </w:p>
    <w:p w14:paraId="4CC9DAF3" w14:textId="77777777" w:rsidR="0029421A" w:rsidRDefault="0029421A" w:rsidP="0029421A">
      <w:pPr>
        <w:pStyle w:val="StandardWeb"/>
      </w:pPr>
      <w:r>
        <w:t xml:space="preserve">Christliche Männer und Frauen, nichts als das Evangelium kann das soziale Übel hinwegfegen. Laster sind wie Vipern, und nur die Stimme Jesu kann sie aus dem Lande treiben. Das Evangelium ist der große Besen, womit man den Schmutz dieser Stadt Hinauskehren kann, und nichts anderes wird helfen. Wollt ihr um Gottes willen, dessen Name jeden Tag gelästert wird, suchen, einige zu erretten? Wenn ihr eure Gedanken weiter gehen lassen wollt, zu allen großen Städten Europas; ja, und noch weiter, zu allen Götzendienern Chinas und Indiens, zu den Verehrern des falschen Propheten und des Antichrists, was für Massen von Sünde haben wir da! Was für ein Rauch“ muss diese falsche Gottesverehrung in der Nase Jehovas sein! (Jes. 65,5) Wie oft muss er seine Hand an das Heft seines Schwertes legen, als wenn er sprechen wollte: „Ich werde mich rächen an meinen Feinden.“ Aber er trägt es geduldig. Lasst uns nicht gleichgültig gegen seine Langmut werden, sondern Tag und Nacht lasst uns zu ihm rufen, und täglich lasst uns für ihn arbeiten, dass wir ja ihrer etliche erretten um seiner Ehre willen. </w:t>
      </w:r>
    </w:p>
    <w:p w14:paraId="76E180E7" w14:textId="77777777" w:rsidR="0029421A" w:rsidRDefault="0029421A" w:rsidP="0029421A">
      <w:pPr>
        <w:pStyle w:val="StandardWeb"/>
      </w:pPr>
      <w:r>
        <w:t xml:space="preserve">Denkt auch, liebe Freunde, an das große Elend dieses unseres menschlichen Geschlechtes. Es würde etwas Schreckliches sein, wenn ihr irgendeine Vorstellung bekommen könntet von der Menge des Elendes in den Hospitälern und Arbeitshäusern Londons. Nun, ich wollte kein Wort gegen die Armut sagen, wo immer sie kommt, ist sie ein bitteres Übel; aber ihr werdet wahrnehmen bei sorgfältiger Beobachtung, dass, während einige wenige durch unvermeidliche Umstände arm geworden, ein sehr großer Teil der Armut in London bloß die Folge von Verschwendung, Mangel an Vorsorge, Trägheit und Trunksucht ist. O, diese Trunksucht! Die ist das Hauptübel. Wenn wir nur den Trunk los werden könnten, so könnten wir den Teufel selbst überwinden. Die Trunkenheit, welche durch die infernalen Schenkwirtschaften erzeugt wird, welche diese ganze, ungeheure Stadt verpesten, ist Schrecken erregend. Nein, ich sprach nicht in Hast, und mir entfuhr kein hastiges Wort; viele dieser Trinkhäuser sind nicht weniger als infernalisch, in einiger Hinsicht sind sie schlimmer; denn die Hölle hat ihren Nutzen als der göttliche Widerspruch gegen die Sünde, aber zu Gunsten des Branntweinpalastes lässt sich nichts sagen. Die Laster dieser Zeit verursachen drei Viertel aller Armut. Wenn ihr die Häuser sehen könntet, die elenden Wohnstätten, wo die Weiber zittern, wenn sie den Fußtritt ihres heimkehrenden Mannes hören, wo kleine Kinder sich voll Furcht auf ihrem Strohhaufen zusammenkauern, weil das menschliche Vieh, das sich einen „Mann“ nennt, nach Hause getaumelt kommt von dem Platz, wo es seiner Begierde gefrönt hat, wenn ihr dies sehen könntet und daran gedenken, dass das Gleiche zehntausend Mal an diesem Abend gesehen wird, so denke ich, würdet ihr sprechen: „Gott helfe uns, dass wir ja etliche erretten!“ Da die große Art, welche an die Wurzel des tödlichen Upasbaumes gelegt werden muss, das Evangelium von Christo ist, so möge Gott uns helfen, diese Art daran zu legen und beständig damit zu arbeiten, bis der ungeheure Stamm des Giftbaumes hin und her zu schwanken beginnt und niederstürzt, und London und die Welt errettet ist von dem Elend und dem Jammer, die jetzt von jedem Zweige tröpfeln! </w:t>
      </w:r>
    </w:p>
    <w:p w14:paraId="441B1BF3" w14:textId="77777777" w:rsidR="0029421A" w:rsidRDefault="0029421A" w:rsidP="0029421A">
      <w:pPr>
        <w:pStyle w:val="StandardWeb"/>
      </w:pPr>
      <w:r>
        <w:t xml:space="preserve">Der Christ hat noch andere Gründe, weshalb er etliche zu erretten sucht; und besonders die schreckliche Zukunft unbußfertiger Seelen. Nicht jeder Blick kann durch den Schleier dringen, der vor mir hängt, aber der, dessen Auge mit himmlischer Augensalbe berührt ist, sieht hindurch, und was erblickt er! Myriaden auf Myriaden Geister, die sich vom Körper trennen und in furchtbarer Prozession vorübergehen wohin? Unerrettet, unwiedergeboren, ungewaschen in dem teuren Blut, sehen wir sie hinaufgehen zu den ernsten Schranken, von denen in Stille der Urteilsspruch ausgeht, und sie werden verbannt von dem Angesichte Gottes, verbannt in Schrecken, die nicht zu beschreiben, nicht einmal vorstellbar sind. Dies allein ist genug, uns bei Tag und Nacht Trauer zu verursachen. Eine furchtbare Feierlichkeit schwebt über dieser Entscheidung des Geschickes. Aber die Posaune der Auferstehung tönt. Jene Geister kommen aus ihrem Gefängnis heraus. Ich sehe sie zu der Erde zurückkehren, von dem Abgrund sich erheben zu den Leibern, in welchen sie lebten: und nun sehe ich sie stehen Massen, Massen, Massen, Massen in dem Tal der Entscheidung. Und er kommt, sitzend auf einem großen, weißen Throne, mit der Krone auf dem Haupte und den Büchern vor ihm, und da stehen sie als Gefangene vor den Schranken. Ich sehe sie jetzt in meinem Gesicht, wie sie zittern! Wie sie beben gleich Espenlaub im Winde! Wohin können sie fliehen? Felsen können sie nicht verbergen, Berge werden nicht ihre Eingeweide öffnen, um sie zu verstecken! Was wird aus ihnen werden? Der fürchterliche Engel nimmt die Sichel, schneidet sie, wie der Schnitter das Unkraut für den Ofen, und wenn er sie gesammelt, wirft er sie hinab, wo Verzweiflung ihre ewige Qual sein wird. Weh ist mir, mein Herz ist trübe, wenn ich ihr Geschick sehe und das furchtbare Geschrei ihres zu späten Erwachens höre. Errettet einige, o Christen! Durch jedes Mittel, errettet einige! Bei jenen Flammen und der äußersten Finsternis und dem Weinen und Heulen und Zähneknirschen, sucht einige zu erretten! Lasst dies, wie beim Apostel, das große, das herrschende Ziel eures Lebens sein, dass ihr ja etliche errettet. </w:t>
      </w:r>
    </w:p>
    <w:p w14:paraId="5F0C00D5" w14:textId="77777777" w:rsidR="0029421A" w:rsidRDefault="0029421A" w:rsidP="0029421A">
      <w:pPr>
        <w:pStyle w:val="StandardWeb"/>
      </w:pPr>
      <w:r>
        <w:t xml:space="preserve">Denn, o! wenn sie errettet sind, beachtet den Gegensatz! Ihre Geister steigen zum Himmel auf und nach der Auferstehung erheben sich ihre Leiber auch, und da preisen sie die erlösende Liebe. Keine Finger sind behänder auf den Harfensaiten, als die ihren! Keine Töne lieblicher, als die ihrigen, wenn sie singen: „Ihm, der uns geliebt hat und gewaschen von den Sünden mit seinem Blut; und hat uns zu Königen und Priestern gemacht vor Gott und seinem Vater; dem selbigen sei Ehre und Gewalt von Ewigkeit zu Ewigkeit.“ </w:t>
      </w:r>
    </w:p>
    <w:p w14:paraId="6A88D720" w14:textId="77777777" w:rsidR="0029421A" w:rsidRDefault="0029421A" w:rsidP="0029421A">
      <w:pPr>
        <w:pStyle w:val="StandardWeb"/>
      </w:pPr>
      <w:r>
        <w:t xml:space="preserve">Was für eine Seligkeit, die früheren Empörer zu Gott heimgebracht und Erben des Zornes zu Besitzern des Himmels gemacht zu sehen! All' dieses ist in der Errettung mit einbegriffen. O, dass Myriaden in diesen seligen Zustand kommen möchten! „Errettet etliche“, o, errettet etliche wenigstens. Strebt, dass einige dort in der Herrlichkeit seien! Schaut auf euren Herrn. Er ist euer Vorbild. Er verließ den Himmel, um einige zu erretten. Er ging ans Kreuz, ins Grab, um „etliche zu erretten“; dies war das große Ziel seines Lebens, sein Leben für seine Schafe hinzugeben. Er liebte seine Gemeinde und gab sich selbst für sie, auf dass er sie sich heiligte. Ahmt eurem Meister nach. Lernt seine Selbstverleugnung und seine Hingebung, damit ihr durch alle Mittel etliche errettet. </w:t>
      </w:r>
    </w:p>
    <w:p w14:paraId="1EB1C81C" w14:textId="77777777" w:rsidR="0029421A" w:rsidRDefault="0029421A" w:rsidP="0029421A">
      <w:pPr>
        <w:pStyle w:val="StandardWeb"/>
      </w:pPr>
      <w:r>
        <w:t xml:space="preserve">Meine Seele verlangt danach, selbst einige zu erretten, aber mein Wunsch geht weiter. Ich möchte, dass jeder von euch, meine geliebten Freunde, die ihr Mitglieder dieser Gemeinde seid, geistliche Kinder zeugte. Ja, meine ehrwürdigen Brüder, ihr seid nicht zu alt für den Dienst Gottes. Ja, meine jungen Freunde, ihr jungen Männer und Mädchen, ihr seid nicht zu jung, um Rekruten in des Königs Dienst zu sein. Wenn das Reich jemals unseres Herrn werden wird - und das wird es wird es nie durch ein paar Prediger, Missionare oder Evangelisten dahin kommen. Es muss dadurch geschehen, dass jeder von euch es predigt im Laden und am Kamin, beim Umhergehen draußen und beim Sitzen in der Kammer. Ihr alle müsst euch immer bemühen, einige zu erretten. Ich möchte euch alle von neuem heute Abend anwerben und des Königs Farben euch anheften. Ich möchte, dass ihr von neuem meinen Herrn lieb gewännet und die erste Liebe wieder wach in euch würde. </w:t>
      </w:r>
    </w:p>
    <w:p w14:paraId="255699B7" w14:textId="77777777" w:rsidR="0029421A" w:rsidRDefault="0029421A" w:rsidP="0029421A">
      <w:pPr>
        <w:pStyle w:val="StandardWeb"/>
      </w:pPr>
      <w:r>
        <w:t xml:space="preserve">Ich möchte die Frage an euch stellen, die ihr errettet seid wie viele andere habt ihr zu Christo gebracht? Ihr könnt es selbst nicht tun, das weiß ich; aber ich meine, wie viele hat der Geist Gottes durch euch gebracht? Wie viele, sagte ich? Ist es ganz gewiss, dass ihr irgendjemand zu Jesu geleitet habt? Könnt ihr euch nicht eines einzigen erinnern? Dann bemitleide ich euch! Der Herr sprach zu Jeremia in Bezug auf Chanja: „Schreibet an diesen Mann als kinderlos.“ Das ward als ein furchtbarer Fluch betrachtet. Soll ich euch als kinderlos anschreiben, meine lieben Freunde? Eure Kinder sind nicht errettet, euer Weib ist nicht errettet und ihr seid geistlich kinderlos. Könnt ihr diesen Gedanken ertragen? Ich bitte euch, erwacht aus eurem Schlummer und bittet den Meister, euch nützlich zu machen. „Ich wünschte, die Heiligen kümmerten sich um uns Sünder“, sagte ein junger Mann. „Sie kümmern sich um euch,“ antwortete einer, „sie kümmern sich sehr viel um euch.“ „Warum zeigen sie es denn nicht?“ sagte er, „ich habe oft gewünscht, ein Gespräch über Religion zu führen, aber mein Freund, der ein Mitglied der Gemeinde ist, berührt diesen Gegenstand nie und scheint ihn absichtlich zu vermeiden, wenn ich bei ihm bin.“ Lasst sie das nicht sagen. Erzählt ihnen von Christo und göttlichen Dingen und fasst den Entschluss, jeder von euch, dass die Menschen, wenn sie verderben, nicht verderben sollen aus Mangel an euren Gebeten, und nicht aus Mangel an eurer ernsten und liebevollen Belehrung. Gott gebe jedem von euch Gnade, zu beschließen, auf jede Weise einige zu erretten, und dann diesen Entschluss auszuführen. </w:t>
      </w:r>
    </w:p>
    <w:p w14:paraId="0653B629" w14:textId="77777777" w:rsidR="0029421A" w:rsidRDefault="0029421A" w:rsidP="0029421A">
      <w:pPr>
        <w:pStyle w:val="berschrift2"/>
      </w:pPr>
      <w:r>
        <w:t>III.</w:t>
      </w:r>
    </w:p>
    <w:p w14:paraId="547FEA9B" w14:textId="77777777" w:rsidR="0029421A" w:rsidRDefault="0029421A" w:rsidP="0029421A">
      <w:pPr>
        <w:pStyle w:val="StandardWeb"/>
      </w:pPr>
      <w:r>
        <w:t xml:space="preserve">Aber meine Zeit ist fast dahin und deshalb muss ich zuletzt noch nennen die großen Methoden, welche der Apostel anwandte. </w:t>
      </w:r>
    </w:p>
    <w:p w14:paraId="4A58207D" w14:textId="77777777" w:rsidR="0029421A" w:rsidRDefault="0029421A" w:rsidP="0029421A">
      <w:pPr>
        <w:pStyle w:val="StandardWeb"/>
      </w:pPr>
      <w:r>
        <w:t xml:space="preserve">Wie ging er, der sich so sehnte, etliche zu erretten, ans Werk? Nun, zu allererst, indem er einfach das Evangelium von Christo predigte. Er versuchte nicht, Sensation zu erregen durch überraschende Behauptungen, und er predigte ebenso wenig Irrlehre, um den Beifall der Menge zu erlangen. Ich fürchte, einige Evangelisten predigen etwas, wovon sie selbst wissen, dass es unwahr ist. Sie halten gewisse Lehren zurück, nicht weil sie unwahr sind, sondern weil sie ihnen nicht Spielraum genug für ihre Faseleien gewähren, und sie sprechen in unbestimmter Weise, in der Hoffnung, mehr Herzen zu erreichen. Wie ernst ein Mann es auch mit der Errettung von Sündern nehmen mag, ich glaube nicht, dass er das Recht hat, irgendeine Behauptung aufzustellen, die sein nüchternes Urteil nicht billigt. Ich meine, ich habe von Dingen gehört, die bei Erweckungsversammlungen gesagt und getan wurden, aber nicht der gesunden Lehre gemäß waren und stets entschuldigt wurden mit der Aufregung bei dieser Gelegenheit.“ Ich halte dafür, dass ich kein Recht habe, eine falsche Lehre zu behaupten, selbst wenn ich wüsste, dass sie eine Seele retten würde. Diese Voraussetzung ist natürlich abgeschmackt; aber sie lässt euch sehen, was ich meine. Meine Aufgabe ist, den Menschen Wahrheit einzuprägen, nicht Lüge, und ich werde keine Entschuldigung haben, wenn ich unter irgendeinem Vorwande den Leuten eine Lüge aufhefte. Seid versichert, dass Vorenthaltung eines Teils des Evangeliums weder die rechte, noch die wahre Methode ist, Menschen zu erretten. Verkündet dem Sünder alle Lehren. Wenn ihr calvinistische Lehre glaubt, wie ich hoffe, dass ihr es tut, so stottert nicht und stammelt nicht, sondern sprecht sie aus. Verlasst euch darauf, viele Erweckungen sind bald wieder vergangen, weil kein vollständiges Evangelium verkündet ward. Gebt den Leuten jede Wahrheit, jede Wahrheit in heiliges Feuer getauft, und jede Wahrheit wird ihre eigene nützliche Wirkung auf die Seele haben. </w:t>
      </w:r>
    </w:p>
    <w:p w14:paraId="31E32FA1" w14:textId="77777777" w:rsidR="0029421A" w:rsidRDefault="0029421A" w:rsidP="0029421A">
      <w:pPr>
        <w:pStyle w:val="StandardWeb"/>
      </w:pPr>
      <w:r>
        <w:t xml:space="preserve">Aber die große Wahrheit ist das Kreuz, die Wahrheit: „Also hat Gott die Welt geliebt, dass er seinen eingebornen Sohn gab, auf dass alle, die an ihn glauben, nicht verloren werden, sondern das ewige Leben haben.“ Bruder, bleibe dabei. Das ist die Glocke, die du läuten musst. Läute sie, Mann! Läute sie! Fahre fort, sie zu läuten. Lass diesen Ton erklingen auf deiner silbernen Posaune, oder wenn du nur ein Widderhorn bist, so lass ihn erklingen, und die Mauern Jerichos werden umfallen. Ach! die feinen Sachen unserer gebildeten neueren Theologen! Ich höre sie aufschreien und meinen altmodischen Rat tadeln. Dies Reden von dem gekreuzigten Christus soll veraltet, nur herkömmlich und altväterlich sein und durchaus nicht passend für die Verfeinerung dieses wundervollen Zeitalters. Es ist erstaunlich, wie gelehrt wir alle kürzlich geworden sind. Wir werden so sehr weise, mir ist bange, wir werden binnen kurzem zu Narren heranreifen, selbst wenn wir jetzt noch nicht so weit gekommen sind. Die Leute verlangen „Denken“ heutzutage, so sagt man; und die Arbeiter wollen dahin gehen, wo die Wissenschaft vergöttert und „tiefes Denken“ verehrt wird. Ich habe bemerkt, dass im allgemeinen, wo immer das neuere „Denken“ das alte Evangelium vertreibt, mehr Spinnen als Leute sind; wo aber die einfache Predigt von Jesu Christo ist, da ist der Raum voll bis an die Türen. Nichts anders wird auf die Länge ein Gotteshaus voll machen, als die Predigt von Christo, dem Gekreuzigten. Aber betreffs dieser Sache, ob sie beliebt oder unbeliebt ist, haben wir unsern Entschluss gefasst und unsern Fuß niedergesetzt. Eine Frage haben wir nicht mit Bezug auf unsern eignen Weg. Wenn es närrisch ist, die Versöhnung durch das Blut zu predigen, so wollen wir Narren sein; und wenn es Wahnwitz ist, bei der alten Wahrheit zu bleiben, gerade so, wie Paulus sie verkündete, in ihrer ganzen Einfachheit, ohne irgend eine Verfeinerung oder Verbesserung, so haben wir vor, dabei zu bleiben, selbst wenn wir an den Pranger gestellt werden als unfähig, mit der Zeit fortzuschreiten; denn wir sind überzeugt, dass diese „törichte Predigt“ eine göttliche Anordnung ist, und dass das Kreuz Christi, das so vielen ein Anstoß ist und von noch mehreren verlacht wird, immer noch die Macht Gottes und die Weisheit Gottes ist. Ja, gerade die altmodische Wahrheit - wenn du glaubest, wirst du selig werden - dabei wollen wir fest bleiben, und möge Gott seinen Segen darauf senden nach seinem ewigen Ratschlusse! Wir erwarten nicht, dass dies Predigen beliebt sein werde, aber wir wissen, dass Gott es binnen kurzem rechtfertigen wird. Mittlerweile werden wir nicht stutzig, wenn eine blinde Welt die Wahrheiten lästert, die wir lieben und sie für kindische Faselei und wahnwitzige Träume hält, denn die Gefahr, die sie nicht kennt, leugnet sie, verlacht das einzige Heilmittel und geht zu Grunde. </w:t>
      </w:r>
    </w:p>
    <w:p w14:paraId="73A7139E" w14:textId="77777777" w:rsidR="0029421A" w:rsidRDefault="0029421A" w:rsidP="0029421A">
      <w:pPr>
        <w:pStyle w:val="StandardWeb"/>
      </w:pPr>
      <w:r>
        <w:t xml:space="preserve">Ferner gebrauchte Paulus viel Gebet. Das Evangelium allein wird nicht gesegnet; wir müssen beten betreffs unserer Predigt. Ein großer Maler ward gefragt, womit er seine Farben mische, und er erwiderte, er mische sie mit Verstand. Das war gut für einen Maler, aber wenn jemand einen Prediger fragte, womit er die Wahrheit mische, so sollte er im Stande sein zu antworten mit Gebet, mit viel Gebet. Als ein armer Mann an der Straße Steine klopfte, lag er auf seinen Knien, während er die Streiche führte, und ein Prediger, der vorbeiging, sagte: „Ach, Freund, hier sind Sie bei Ihrer schweren Arbeit; Ihre Arbeit gleicht der meinigen; Sie haben Steine zu brechen und ich auch.“ „Ja,“ antwortete der Mann, „und wenn Sie harte Herzen brechen wollen, müssen Sie es tun, wie ich es tue, auf Ihren Knien.“ Der Mann hatte recht, niemand kann den Hammer des Evangeliums richtig gebrauchen, wenn er nicht viel auf den Knien ist, aber der Hammer zersplittert bald steinige Herzen, wenn ein Mann zu beten versteht. Überwindet Gott, so werdet ihr Menschen überwinden. Geradenwegs vom Gebetskämmerlein lasst uns auf die Kanzel kommen, mit dem Salböl des Geistes Gottes frisch auf uns. Was wir im Verborgenen empfangen, sollen wir freudig öffentlich austeilen. Lasst uns niemals wagen, mit Menschen für Gott zu sprechen, ehe wir mit Gott für Menschen gesprochen haben. Ja, liebe Hörer, wenn ihr Segen für euer Lehren in der Sonntagsschule oder für irgendeine andere Form christlicher Arbeit wünscht, so mischt sie mit brünstiger Fürbitte. </w:t>
      </w:r>
    </w:p>
    <w:p w14:paraId="6BA89652" w14:textId="77777777" w:rsidR="0029421A" w:rsidRDefault="0029421A" w:rsidP="0029421A">
      <w:pPr>
        <w:pStyle w:val="StandardWeb"/>
      </w:pPr>
      <w:r>
        <w:t xml:space="preserve">Und dann beachtet etwas anderes. Paulus ging stets an seine Arbeit mit einer großen Teilnahme für die, mit welchen er es zu tun hatte, einer Teilnahme, die ihn sich jedem anpassen ließ. Wenn er mit einem Juden sprach, so stieß er nicht sofort heraus, dass er der Apostel der Heiden sei, sondern er sagte, er wäre ein Jude, wie er es war. Er warf keine Fragen über Nationalitäten oder Zeremonien auf. Er wollte den Juden von ihm sagen, von dem Jesaias sprach: „Er war der Allerverachtetste und Unwerteste, voller Schmerzen und Krankheit,“ damit er an Jesum glaube und errettet werde. Wenn er einen Heiden traf, so zeigte der Apostel der Heiden nie etwas von der Bedenklichkeit, die ihm von seiner jüdischen Erziehung her hätte ankleben können. Er aß wie der Heide aß, und trank wie er, setzte sich zu ihm und redete mit ihm; war so zu sagen mit ihm ein Heide; erhob nie eine Frage über Beschneidung oder Vorhaut, sondern wünschte einzig und allein, ihm von Christo zu sagen, der in die Welt kam, beide, Juden und Heiden, zu erretten und sie eine zu machen. Wenn Paulus einen Skythen antraf, sprach er mit ihm in der barbarischen Zunge und nicht in klassischem Griechisch. Wenn er einen Griechen antraf, so sprach er mit ihm, wie er es auf dem Areopag tat, in einer Sprache, die für den gebildeten Athener passte. Er ward allen alles, damit er durch jedes Mittel einige errette. </w:t>
      </w:r>
    </w:p>
    <w:p w14:paraId="3D9BC6CB" w14:textId="7BD7FF8D" w:rsidR="0029421A" w:rsidRDefault="0029421A" w:rsidP="0029421A">
      <w:pPr>
        <w:pStyle w:val="StandardWeb"/>
      </w:pPr>
      <w:r>
        <w:t>So lasst es mit euch sein; euer Hauptgeschäft im Leben ist, Menschen durch die Kraft des Heiligen Geistes zum Glauben an Jesum zu leiten, und jedes andere sollte diesem Zwecke dienstbar gemacht werden; wenn ihr nur erlangt, dass sie errettet werden, so wird alles übrige seiner Zeit zurechtkommen. Hudson Taylor, ein teurer Mann Gottes, der viel im Innern Chinas gearbeitet hat, findet es dienlich, sich wie ein Chinese zu kleiden und einen Zopf zu tragen. Er mischt sich stets unter die Leute und lebt möglichst so wie sie. Dies scheint mir eine wirklich lobenswerte Klugheit. Ich kann es verstehen, dass wir mehr Einfluss auf eine Versammlung von Chinesen gewinnen dadurch, dass wir so viel wie möglich Chinesen werden; und wenn dies der Fall, so sind wir verpflichtet, dem Chinesen ein Chinese zu werden, um ihn zu erretten. Es würde nicht unpassend sein, ein Zulu zu werden, um die Zulus zu erretten, obgleich wir achthaben müssen, dass wir es in einem andern Sinne tun, als Colenso</w:t>
      </w:r>
      <w:r>
        <w:rPr>
          <w:rStyle w:val="Funotenzeichen"/>
        </w:rPr>
        <w:footnoteReference w:id="26"/>
      </w:r>
      <w:r>
        <w:t xml:space="preserve"> es tat. Wenn wir uns auf eine Stufe stellen können mit denen, welchen wir wohlzutun suchen, werden wir wahrscheinlicher unsern Zweck erreichen, als wenn wir Fremde und Ausländer bleiben und dann von Liebe und Einheit reden. Sich selbst vergessen, um andere zu erretten, das ist der Gedanke des Apostels. Alle Eigentümlichkeiten über Bord werfen und in tausend gleichgültigen Punkten nachgeben, um Menschen zu Jesu zu bringen, das ist Weisheit, wenn wir unsers Herrn Reich vergrößern wollen. Möge nie eine Grille von uns oder ein Herkommen, an dem wir fest halten, eine Seele hindern, das Evangelium schätzen zu lernen - das wäre schrecklich. Weit besser, dass wir persönlich Unbequemlichkeiten erdulden, weil wir in gleichgültigen Dingen nachgeben, als einen Sünder vom Kommen abhalten durch Streit über Kleinigkeiten. </w:t>
      </w:r>
    </w:p>
    <w:p w14:paraId="4E0248A6" w14:textId="0393A51F" w:rsidR="004930D3" w:rsidRDefault="0029421A" w:rsidP="0029421A">
      <w:pPr>
        <w:pStyle w:val="StandardWeb"/>
      </w:pPr>
      <w:r>
        <w:t xml:space="preserve">Wenn Jesus heute hier wäre, so bin ich gewiss, er würde keinen dieser bunten Lappen anziehen, woran der Puseyite sich ergötzt. Ich kann mir unsern Herrn Jesum Christum nicht in solcher Weise herausgeputzt vorstellen. Wie? Der Apostel sagt unsern Weibern, dass sie sich züchtig kleiden sollen, und ich denke nicht, Christus will, dass seine Prediger ein Beispiel von Narrheit geben sollen: aber selbst in der Kleidung kann etwas nach dem Grundsatz unseres Textes getan werden. Als Jesus Christus hienieden war, was trug er da? Um es deutlich zu sagen, er trug einen Kittel. Er trug die gewöhnliche Tracht seiner Landsleute, und ich denke, er will, dass seine Prediger die Kleidung tragen, die am meisten der gewöhnlichen Kleidung ihrer Hörer gleicht, um sich sogar darin ihnen gleich zu stellen. Er will, dass ihr Lehrer, wenn ihr die Kinder erretten wollt, zu ihnen sprecht, wie Kinder, und euch zu Kindern macht, wenn ihr könnt. Ihr, die ihr die Herzen junger Leute erreichen wollt, müsst versuchen, jung zu sein. Ihr, die ihr Kranke besuchen wollt, müsst Mitgefühl für ihre Krankheit haben. Sprecht mit ihnen, wie ihr wünscht, dass man mit euch spräche, wenn ihr krank wäret. Kommt herab zu denen, die nicht zu euch hinauf kommen können. Ihr könnt nicht Leute aus dem Wasser ziehen, ohne euch zu bücken und sie zu ergreifen. Wenn ihr mit schlechten Charakteren zu tun habt, müsst ihr zu ihnen herunterkommen, nicht zu ihrer Sünde, aber zu ihrer Rauheit und ihrer Sprechweise, damit ihr sie erfassen könnt. Ich bete zu Gott, dass wir die heilige Kunst lernen, Seelen durch Anbequemung zu gewinnen. Man nannte Whitefields Kapelle „die Seelenfalle.“ Whitefield war erfreut und hoffte, sie würde immer eine Seelenfalle bleiben. O, dass alle unsere Gotteshäuser Seelenfallen wären und jeder Christ ein Menschenfischer, der sein Bestes täte, wie der Fischer es tut, durch Kunst und List die zu fangen, nach denen er fischt! Wohl mögen wir alle Mittel gebrauchen, um einen so großen Preis zu gewinnen, wie eine zu ewigem Wohl oder Weh bestimmte Seele es ist. Der Taucher taucht tief, um Perlen zu finden, und wir müssen jede Arbeit und Gefahr übernehmen, um eine Seele zu gewinnen. Rafft euch auf, meine Brüder, zu diesem Gott ähnlichen Werke, und möge der Herr euch darin segnen. </w:t>
      </w:r>
    </w:p>
    <w:p w14:paraId="7DC03999" w14:textId="3B4457D7" w:rsidR="0029421A" w:rsidRDefault="0029421A">
      <w:pPr>
        <w:spacing w:after="0" w:line="240" w:lineRule="auto"/>
        <w:rPr>
          <w:lang w:eastAsia="de-DE"/>
        </w:rPr>
      </w:pPr>
      <w:r>
        <w:rPr>
          <w:lang w:eastAsia="de-DE"/>
        </w:rPr>
        <w:br w:type="page"/>
      </w:r>
    </w:p>
    <w:p w14:paraId="69D28B53" w14:textId="77777777" w:rsidR="0029421A" w:rsidRDefault="0029421A" w:rsidP="0029421A">
      <w:pPr>
        <w:pStyle w:val="berschrift1"/>
        <w:rPr>
          <w:sz w:val="48"/>
        </w:rPr>
      </w:pPr>
      <w:r>
        <w:t>Unterweisung im Seelengewinnen.</w:t>
      </w:r>
    </w:p>
    <w:p w14:paraId="5FF6848F" w14:textId="77777777" w:rsidR="0029421A" w:rsidRDefault="0029421A" w:rsidP="0029421A">
      <w:pPr>
        <w:pStyle w:val="StandardWeb"/>
      </w:pPr>
      <w:r>
        <w:rPr>
          <w:rStyle w:val="Fett"/>
        </w:rPr>
        <w:t>“Und er sprach zu ihnen: Folgt mir nach, ich will euch zu Menschenfischern machen.“</w:t>
      </w:r>
      <w:r>
        <w:br/>
        <w:t xml:space="preserve">Matth. 4,19. </w:t>
      </w:r>
    </w:p>
    <w:p w14:paraId="0F485EA2" w14:textId="77777777" w:rsidR="0029421A" w:rsidRDefault="0029421A" w:rsidP="0029421A">
      <w:pPr>
        <w:pStyle w:val="StandardWeb"/>
      </w:pPr>
      <w:r>
        <w:t xml:space="preserve">Wenn Christus uns durch seine Gnade beruft, so sollten wir nicht bloß an das denken, was wir sind, sondern auch an das, wozu er uns machen kann. Es heißt: „Folgt mir nach, und ich will euch machen.“ Wir sollten Reue fühlen über das, was wir gewesen sind, aber uns freuen über das, was wir sein können. Es heißt nicht: „Folgt mir nach, weil ihr etwas seid.“ Es heißt nicht: „Folgt mir nach, weil ihr etwas aus euch machen könnt“; sondern: „Folgt mir nach, weil ich etwas aus euch machen will.“ Wahrlich, ich könnte von jedem unter uns, sobald er bekehrt ist, sagen: „Es ist noch nicht erschienen, was wir sein werden.“ Es war nicht eben wahrscheinlich, dass Fischer sich zu Aposteln entwickeln würden und dass Männer, welche gewandt mit dem Netze, ebenso gewandt im Predigen und im Unterrichten der Neubekehrten sein würden. Man hätte sagen können: „Wie kann das sein? Man kann nicht Gründer von Gemeinden aus galiläischen Fischern machen.“ Gerade dies war es, was Jesus tat; und wenn wir im Gefühl unserer eigenen Unwürdigkeit uns tief vor Gott demütigen, so mögen wir Mut fassen, Jesu zu folgen, um des willen, was er aus uns machen kann. Was sagte die betrübte Hanna, als sie ihren Lobgesang erhob? „Er hebt auf den Dürftigen aus dem Staube, und erhöhet den Armen aus dem Kot, dass er ihn unter die Fürsten setze.“ Wir vermögen nicht zu sagen, was Gott aus uns machen wird in der neuen Schöpfung, da es ganz unmöglich gewesen wäre, vorherzusagen, was er aus dem Chaos in der alten Schöpfung machen würde. Wer hätte sich all das Schöne vorstellen können, das aus der Finsternis und der Unordnung hervorkam durch das eine fiat: „Es werde Licht?“ Und wer kann sagen, was für liebliche Entfaltungen von göttlich Schönem in dem Leben eines Menschen, das früher finster war, sich zeigen mögen, wenn Gottes Gnade zu ihm gesprochen hat: „Es werde Licht?“ O ihr, die ihr jetzt nichts Wünschenswertes in euch seht, kommt und folgt Christo nach um des willen, was er aus euch machen kann! Hört ihr nicht seine freundliche Stimme euch rufen und sagen: Folgt mir nach, ich will euch zu Menschenfischern machen?“ </w:t>
      </w:r>
    </w:p>
    <w:p w14:paraId="666329EB" w14:textId="77777777" w:rsidR="0029421A" w:rsidRDefault="0029421A" w:rsidP="0029421A">
      <w:pPr>
        <w:pStyle w:val="StandardWeb"/>
      </w:pPr>
      <w:r>
        <w:t xml:space="preserve">Bemerkt danach, dass wir noch nicht zu allem gemacht sind, was wir sein sollen, noch zu allem, was wir wünschen sollten zu sein, wenn wir selber gefischt und gefangen sind. Dies ist es, was die Gnade Gottes zuerst für uns tut; aber es ist nicht alles. Wir sind gleich wie Fische, leben in der Sünde als in unserm Element, wie die Fische im Meer; und der Herr kommt und fängt uns mit dem Netz des Evangeliums und befreit uns von dem Leben in der Sünde und von der Liebe zur Sünde. Aber er hat noch nicht alles für uns getan, was er tun kann, noch alles, was wir wünschen; denn es ist ein anderes und ein höheres Wunder, uns, die wir Fische waren, zu Fischern zu machen, die Erretteten zu Errettern, die Bekehrten zu Bekehrern, die Empfänger des Evangeliums zu Mitteilern dieses selben Evangeliums an andere. Ich denke, ich kann zu jedem der hier Gegenwärtigen sagen: Wenn du selbst errettet bist, so ist das Werk nur halb getan, bis du gebraucht wirst, andere zu Christo zu bringen. Du bist erst halb zu dem Bilde deines Herrn gemacht. Du hast noch nicht die volle Entwicklung des Lebens Christi in dir erreicht, bis du angefangen. hast, auf irgendeine, wenn auch schwache Weise andern von der Gnade Gottes zu erzählen; und ich hoffe, du wirst keine Ruhe für die Sohle deines Fußes finden, bis du das Werkzeug gewesen bist, viele zu dem Heiland zu bringen, der deine Zuversicht und deine Hoffnung ist. Sein Wort lautet: Folgt mir nach, nicht nur, damit ihr errettet werdet, auch nicht bloß, damit ihr geheiligt werdet; sondern: „Folgt mir nach, ich will euch zu Menschenfischern machen.“ Folgt Christo nach mit dieser Absicht und mit diesem Ziel; und fürchtet, dass ihr ihm nicht vollkommen nachfolgt, wenn er nicht in einem gewissen Maße euch als Menschenfischer gebraucht. Jeder muss sich dem Geschäft eines Menschenfängers widmen. Wenn Christus uns gefangen hat, müssen wir andere fangen. Wenn wir von ihm ergriffen sind, müssen wir seine Konstabler sein und Empörer für ihn ergreifen. Lasst uns ihn um Gnade bitten, dass wir fischen gehen und unsere Netze so auswerfen, dass wir eine Menge Fische fangen. O, dass der Heilige Geist unter uns einige Meister im Fischen erweckte, die in manches Meer mit ihren Booten hineinsegelten und große Schwärme von Fischen fingen! </w:t>
      </w:r>
    </w:p>
    <w:p w14:paraId="054BF7A3" w14:textId="77777777" w:rsidR="0029421A" w:rsidRDefault="0029421A" w:rsidP="0029421A">
      <w:pPr>
        <w:pStyle w:val="StandardWeb"/>
      </w:pPr>
      <w:r>
        <w:t xml:space="preserve">Mein Lehren wird heut sehr einfach sein, aber ich hoffe ungemein praktisch; denn meine Sehnsucht geht danach, dass nicht einer von euch, der den Herrn lieb hat, in seinem Dienste zurückbleiben möge. Was sagt das Hohelied von gewissen Schafen, die aus der Schwemme kommen? Es sagt: „Sie tragen allzumal Zwillinge, und ist keines unfruchtbar unter ihnen.“ Möge es so mit allen Gliedern dieser Gemeinde sein und mit allen Christen, welche diese Predigt hören oder lesen! Der Tag ist sehr dunkel. Am Himmel hängen schwere Donnerwolken. Die Menschen lassen sich wenig träumen, welche Stürme bald diese Stadt erschüttern können und das ganze soziale Gebäude dieses Landes, selbst bis zu einer völligen Auflösung der Gesellschaft. So finster mag die Nacht werden, dass die Sterne zu fallen scheinen, wie angefaulte Frucht vom Baume. Die Zeiten sind böse. Jetzt, wenn nie zuvor, muss jeder Glühwurm seinen Funken zeigen. Ihr, die ihr nur das kleinste Pfenniglicht habt, müsst es unter dem Scheffel hervorholen und auf den Leuchter setzen. Ihr alle seid nötig. Lot war ein armseliges Menschenkind. Er war eine sehr, sehr kümmerliche Art von einem Gläubigen; aber doch hätte er ein großer Segen für Sodom werden können, wenn er für dasselbe gebetet hätte, wie er es hätte sollen. Und armselige Christen, deren, wie ich fürchte, viele sind, man beginnt jede wahrhaft bekehrte Seele in diesen bösen Tagen zu schätzen und zu beten, dass jede den Herrn verherrlichen möge. Ich bete, dass jeder Gerechte, gequält wie er ist mit den ungerechten Werken der Gottlosen, dringender in seinem Gebet werde, als er je gewesen, und zu seinem Gott zurückkehre und mehr geistliches Leben erhalte, damit er ein Segen für seine Umgebung werde. Ich rede darum zuerst mit euch über diesen Gedanken. O, dass der Geist Gottes jeden von euch seine persönliche Verantwortlichkeit empfinden ließe! </w:t>
      </w:r>
    </w:p>
    <w:p w14:paraId="4E67E4D5" w14:textId="77777777" w:rsidR="0029421A" w:rsidRDefault="0029421A" w:rsidP="0029421A">
      <w:pPr>
        <w:pStyle w:val="StandardWeb"/>
      </w:pPr>
      <w:r>
        <w:t xml:space="preserve">Hier ist für die Gläubigen etwas zu tun: „Folgt mir nach.“ Aber zweitens, hier ist etwas für ihren großen Herrn und Meister zu tun: „Ich will euch zu Menschenfischern machen.“ Ihr werdet nicht von selbst zu Fischern werden, aber Jesus will euch dazu machen, wenn ihr ihm nur nachfolgt. Und dann zuletzt, hier ist eine gute Illustration nach unsers Meisters Gewohnheit, denn „ohne Gleichnis redete er nicht zu ihnen.“ Er gibt uns ein Bild von dem, was Christen sein sollten: Menschenfischer. Wir können daraus einige nützliche Winke entnehmen, und ich bitte den Heiligen Geist, sie an uns zu segnen. </w:t>
      </w:r>
    </w:p>
    <w:p w14:paraId="02C29733" w14:textId="77777777" w:rsidR="0029421A" w:rsidRDefault="0029421A" w:rsidP="0029421A">
      <w:pPr>
        <w:pStyle w:val="berschrift2"/>
      </w:pPr>
      <w:r>
        <w:t>I.</w:t>
      </w:r>
    </w:p>
    <w:p w14:paraId="7E2F2E81" w14:textId="77777777" w:rsidR="0029421A" w:rsidRDefault="0029421A" w:rsidP="0029421A">
      <w:pPr>
        <w:pStyle w:val="StandardWeb"/>
      </w:pPr>
      <w:r>
        <w:t xml:space="preserve">Ich will es als ausgemacht ansehen, dass jeder Gläubige hier nützlich zu werden wünscht. Tut er es nicht, so nehme ich mir die Freiheit, in Frage zu stellen, ob er ein wahrer Gläubiger sein kann. Nun denn, wenn ihr wirklich nützlich zu werden wünscht, so ist hier etwas für euch zu diesem Zweck zu tun: „Folgt mir nach.“ </w:t>
      </w:r>
    </w:p>
    <w:p w14:paraId="731806CB" w14:textId="7613E45D" w:rsidR="0029421A" w:rsidRDefault="0029421A" w:rsidP="0029421A">
      <w:pPr>
        <w:pStyle w:val="StandardWeb"/>
      </w:pPr>
      <w:r>
        <w:t>Wie wird man ein tauglicher Prediger? „Junger Mann,“ sagt einer, „gehe auf die Hochschule.“ „Junger Mann“, sagt Christus, folge mir nach, und ich will dich zu einem Menschenfischer machen.“ Wie soll jemand nützlich werden? „Besuche eine Fortbildungsschule,“</w:t>
      </w:r>
      <w:r>
        <w:rPr>
          <w:rStyle w:val="Funotenzeichen"/>
        </w:rPr>
        <w:footnoteReference w:id="27"/>
      </w:r>
      <w:r>
        <w:t xml:space="preserve"> sagt einer. Ganz recht; aber es gibt eine noch sicherere Antwort: Folge Jesu nach. Die große Fortbildungsschule für christliche Arbeiter hat Christum an der Spitze; und er steht an der Spitze, nicht nur als Lehrer, sondern als Führer; wir sollen nicht nur von ihm lernen durch Studium, sondern ihm auch im Handeln folgen. Folgt mir nach, ich will euch zu Menschenfischern machen.“ Die Anweisung ist sehr deutlich und einfach, und ich glaube, dass sie ausschließlich ist, so dass keiner anderswie ein Fischer werden kann. Das Verfahren mag sehr einfach scheinen; aber sicherlich ist es sehr wirksam. Der Herr Jesus Christus, der das Menschenfischen kannte, schrieb selbst die Regel vor: „Folgt mir nach, wenn ihr Menschenfischer werden wollt. Wünscht ihr nützlich zu sein, so bleibt auf meiner Spur.“ </w:t>
      </w:r>
    </w:p>
    <w:p w14:paraId="7BC99B4B" w14:textId="77777777" w:rsidR="0029421A" w:rsidRDefault="0029421A" w:rsidP="0029421A">
      <w:pPr>
        <w:pStyle w:val="StandardWeb"/>
      </w:pPr>
      <w:r>
        <w:t xml:space="preserve">Ich verstehe dies zuerst in diesem Sinne: Sondert euch ab für Christum. Diese Männer sollten ihr Gewerbe aufgeben; sie sollten ihre Gefährten verlassen; sie sollten in der Tat die Welt verlassen, damit ihr einziges Geschäft sei, in ihres Meisters Namen Menschenfischer zu sein. Wir sind nicht berufen, unser tägliches Geschäft aufzugeben oder unsere Familien zu verlassen. Das wäre eher ein Weglaufen von der Fischerei, als ein arbeiten daran im Namen Gottes; aber wir sind sehr bestimmt berufen, von den Gottlosen auszugehen, uns abzusondern, und kein Unreines anzurühren. Wir können nicht Menschenfischer sein, wenn wir unter den Menschen in demselben Element mit ihnen bleiben. Fische werden keine Fischer sein. Der Sünder wird nicht den Sünder bekehren. Der Ungöttliche wird nicht den Ungöttlichen bekehren; und was mehr zur Sache gehört, der weltliche Christ wird nicht die Welt bekehren. Wenn ihr von der Welt seid, so wird ohne Zweifel die Welt das Ihre lieben; aber ihr könnt nicht die Welt erretten. Wenn ihr finster seid und dem Reich der Finsternis angehört, so könnt ihr nicht die Finsternis hinwegnehmen. Wenn ihr mit den Armeen des Bösen marschiert, so könnt ihr sie nicht schlagen. Ich glaube, eine Ursache, weshalb die Kirche Gottes gegenwärtig so wenig Einfluss auf die Welt hat, ist die, dass die Welt so viel Einfluss auf die Kirche hat. Heutzutage hören wir Dissidenten behaupten, dass sie dieses tun dürfen und jenes tun dürfen, während ihre puritanischen Vorväter lieber am Marterpfahl gestorben wären, als dass sie solche Dinge geduldet hätten. Sie behaupten, dass sie leben können wie Weltlinge, und meine traurige Antwort, wenn sie diese Freiheit begehren, lautet: „Tut es, wenn ihr es wagt. Es mag euch nicht viel Schaden tun, denn ihr seid schon so schlecht. Euer Begehren zeigt, wie faul eure Herzen sind. Wenn euch nach solcher Hundekost hungert, so geht, Hunde, und esst den Unrat! Weltliche Vergnügungen sind passende Speise für Scheinheilige und Heuchler. Wenn ihr Gottes Kinder wärt, so würde der bloße Gedanke an die bösen Freuden der Welt euch anwidern, und eure Frage würde nicht die sein: „Wie weit dürfen wir mit der Welt gehen?“ sondern: „Wie weit können wir von der Welt wegkommen? Wie weit können wir aus ihr herausgehen?“ Ihr würdet eher in Versuchung sein, in solcher Zeit wie diese sehr streng zu werden und ultra-puritanisch in eurem Fernbleiben von der Sünde, als zu fragen: „Wie kann ich mich andern gleich machen und handeln, wie sie es tun?“ </w:t>
      </w:r>
    </w:p>
    <w:p w14:paraId="00578EB3" w14:textId="77777777" w:rsidR="0029421A" w:rsidRDefault="0029421A" w:rsidP="0029421A">
      <w:pPr>
        <w:pStyle w:val="StandardWeb"/>
      </w:pPr>
      <w:r>
        <w:t xml:space="preserve">Brüder, der Nutzen der Kirche in der Welt ist der, dass sie dem Salz inmitten der Fäulnis gleicht; aber wenn das Salz dumm geworden, wozu ist es gut? Wenn es möglich wäre, dass das Salz selber faulen könnte, so würde es nur zur Vermehrung der allgemeinen Fäulnis dienen. Der schlimmste Tag, den die Welt je sah, war der, als die Kinder Gottes sich mit den Menschentöchtern verbanden. Da kam die Sündflut; denn der einzige Damm gegen eine Flut der Rache über diese Welt ist die Absonderung des Heiligen von dem Sünder. Deine Pflicht als Christ ist, fest an deinem Platze zu stehen und fest an Gott zu halten, den befleckten Rock des Fleisches zu hassen und entschlossen zu sein, was immer andere tun, dass du und dein Haus dem Herrn dienen wollen. </w:t>
      </w:r>
    </w:p>
    <w:p w14:paraId="3A0A25A5" w14:textId="77777777" w:rsidR="0029421A" w:rsidRDefault="0029421A" w:rsidP="0029421A">
      <w:pPr>
        <w:pStyle w:val="StandardWeb"/>
      </w:pPr>
      <w:r>
        <w:t xml:space="preserve">Kommt, ihr Kinder Gottes, ihr müsst mit eurem Herrn „außen vor dem Lager“ stehen. Jesus ruft euch heute und spricht: „Folgt mir nach.“ Fand man Jesum im Theater? War er bei Wettrennen zugegen? Sah man Jesum bei einer der Lustbarkeiten des herodianischen Hofes? Nein. Er war „heilig, unschuldig, unbefleckt und von den Sündern abgesondert.“ In einem Sinne mischte sich niemand so völlig unter die Sünder, wie er es tat, wenn er gleich einem Arzte unter sie ging und ihre Kranken heilte; aber in einem andern Sinne war eine Kluft befestigt zwischen den Weltmenschen und dem Heiland, über die er nie zu gehen versuchte und über die sie nicht gehen konnten, um ihn zu beflecken. </w:t>
      </w:r>
    </w:p>
    <w:p w14:paraId="325302C3" w14:textId="77777777" w:rsidR="0029421A" w:rsidRDefault="0029421A" w:rsidP="0029421A">
      <w:pPr>
        <w:pStyle w:val="StandardWeb"/>
      </w:pPr>
      <w:r>
        <w:t xml:space="preserve">Die erste Lehre, welche die Kirche zu lernen hat, ist diese: Folgt Jesu nach in den abgesonderten Stand, so wird er euch zu Menschenfischern machen. Wenn ihr nicht euer Kreuz auf euch nehmt und Widerspruch erhebt gegen eine ungöttliche Welt, könnt ihr nicht hoffen, dass der heilige Jesus euch dazu macht. </w:t>
      </w:r>
    </w:p>
    <w:p w14:paraId="359DB035" w14:textId="77777777" w:rsidR="0029421A" w:rsidRDefault="0029421A" w:rsidP="0029421A">
      <w:pPr>
        <w:pStyle w:val="StandardWeb"/>
      </w:pPr>
      <w:r>
        <w:t xml:space="preserve">Eine zweite Bedeutung unseres Textes ist sehr klar diese: Bleibt bei Jesu, dann werdet ihr zu Menschenfischern gemacht werden. Diese Jünger, welche Jesus berief, sollten kommen und mit ihm leben. Sie sollten jeden Tag mit ihm zusammen sein. Sie sollten ihn öffentlich das ewige Evangelium predigen hören und überdies noch für sich allein köstliche Erklärungen des gesprochenen Wortes empfangen. Sie sollten seine nächsten Diener und seine vertrauten Freunde sein. Sie sollten seine Wunder sehen und seine Gebete hören; und was noch besser, sie sollten bei ihm sein und eins mit ihm werden in seiner heiligen Arbeit. Es ward ihnen gegeben, mit ihm zu Tische zu sitzen und sogar ihre Füße von ihm gewaschen zu sehen. Viele von ihnen erfüllten das Wort: „Wo du bleibst, da bleibe ich auch“; sie waren bei ihm in seinen Leiden und Verfolgungen. Sie waren Zeugen seiner verborgenen Schmerzen, sie sahen seine vielen Tränen, sie beobachteten das Leiden und das Mitleid seiner Seele, und nahmen so nach ihrem Maße seinen Geist in sich auf und lernten, Menschenfischer zu sein. </w:t>
      </w:r>
    </w:p>
    <w:p w14:paraId="7D7DB206" w14:textId="77777777" w:rsidR="0029421A" w:rsidRDefault="0029421A" w:rsidP="0029421A">
      <w:pPr>
        <w:pStyle w:val="StandardWeb"/>
      </w:pPr>
      <w:r>
        <w:t xml:space="preserve">Zu Jesu Füßen müssen wir die Kunst und das Geheimnis des Seelengewinnens lernen: mit Christo leben ist die beste Erziehung zu nützlichem Wirken. Es ist ein großes Gut für einen Mann, wenn er mit einem christlichen Prediger, dessen Herz voll Feuer, verbunden ist. Die beste Heranbildung für einen jungen Mann ist die, welche die Waldenser Pastoren zu geben pflegten, wenn jeder alte Mann einen jungen bei sich hatte, der überall mit ihm ging, wo er an einem Bergesabhang zu predigen hatte, bei ihm im Hause lebte, seine Gebete hörte und seine tägliche Frömmigkeit sah. Dies war ein schöner Lehrkursus, nicht wahr? Aber er lässt sich nicht vergleichen mit dem der Apostel, die mit Jesu selber lebten und seine täglichen Gefährten waren. Unvergleichlich war die Heranbildung der Zwölfe. Kein Wunder, dass sie wurden, was sie waren, bei einem solchen himmlischen Lehrer, der sie mit seinem eigenen Geiste durchdrang. Seine leibliche Gegenwart ist jetzt nicht unter uns; aber seine geistliche Macht ist uns vielleicht völliger bekannt, als den Aposteln in den zwei oder drei Jahren, wo der Herr dem Leibe nach bei ihnen war. Es gibt einige unter uns, denen er innig nahe ist. Wir wissen mehr von ihm, als von unserm liebsten irdischen Freunde. Wir sind nie im Stande gewesen, unsers Freundes Herz in all seinen Drehungen und Windungen zu lesen, aber wir kennen das Herz unsers himmlischen Freundes. Wir haben unser Haupt an seine Brust gelehnt und eine Gemeinschaft mit ihm genossen, wie wir sie nicht mit unsern eigenen Verwandten haben könnten. Dies ist die sicherste Weise, wie wir lernen können, Gutes zu tun. Lebt mit Jesu, folgt Jesu nach, so wird er euch zu Menschenfischern machen. Seht, wie er das Werk tut, und lernt so, wie ihr es tun müsst. Ein Christ sollte ein Lehrling Jesu sein, um das Geschäft eines Heilandes zu lernen. Wir können nie die Menschen erretten, indem wir ihnen eine Erlösung anbieten, denn wir haben keine darzubieten; aber wir können lernen, sie zu erretten, indem wir sie warnen, dem zukünftigen Zorn zu entfliehen und ihnen das große Heilmittel vor Augen stellen. Seht, wie Jesus errettet, so werdet ihr lernen, wie es zu tun ist. Ihr könnt es nirgend anders lernen. Lebt in Gemeinschaft mit Christo, so werdet ihr nach Herz und Geist fähig werden, zu lehren und Seelen zu gewinnen. </w:t>
      </w:r>
    </w:p>
    <w:p w14:paraId="5A23890A" w14:textId="77777777" w:rsidR="0029421A" w:rsidRDefault="0029421A" w:rsidP="0029421A">
      <w:pPr>
        <w:pStyle w:val="StandardWeb"/>
      </w:pPr>
      <w:r>
        <w:t xml:space="preserve">Eine dritte Bedeutung muss indes diesem: „Folgt mir nach“ gegeben werden, und zwar diese: „Gehorcht mir, dann werdet ihr wissen, was zu tun, um Menschen zu erretten.“ Wir müssen nicht davon reden, dass wir Gemeinschaft mit Christo haben oder dass wir von der Welt abgesondert sind für ihn, wenn wir ihn nicht in allen Dingen zu unserem Herrn und Meister machen. Einige öffentliche Lehrer sind nicht in allen Punkten ihrer Überzeugung treu; wie können sie einen Segen erwarten? Ein Christ, der gern nützlich wirken will, sollte es sehr genau in jedem Punkt mit dem Gehorsam gegen seinen Herrn nehmen. Ich habe durchaus keinen Zweifel, dass Gott unsere Kirchen segnet, selbst wenn sie sehr fehlerhaft sind, denn feine Barmherzigkeit währt ewiglich. Wenn ein gewisses Maß von Irrtum in der Lehre und in der Praxis ist, so mag er immer noch sich herablassen, das Predigtamt zu gebrauchen, denn er ist sehr gnädig; aber ein großes Maß von Segen muss notwendig aller Lehre vorenthalten werden, die wissentlich oder augenscheinlich fehlerhaft ist. Gott kann sein Siegel auf die Wahrheit sehen, die darin ist, aber nicht auf den Irrtum, der sich darin findet. Aus Irrtümern betreffs christlicher Anordnungen und anderer Dinge, besonders aus Irrtümern des Herzens und Geistes, mögen Übel entstehen, die wir nie erwartet. Solche Übel mögen eben jetzt in der gegenwärtigen Zeit sich finden und in zukünftigen Geschlechtern noch größeres Unheil wirken. </w:t>
      </w:r>
    </w:p>
    <w:p w14:paraId="204D1E06" w14:textId="77777777" w:rsidR="0029421A" w:rsidRDefault="0029421A" w:rsidP="0029421A">
      <w:pPr>
        <w:pStyle w:val="StandardWeb"/>
      </w:pPr>
      <w:r>
        <w:t xml:space="preserve">Wenn wir wünschen, viel von Gott gebraucht zu werden, müssen wir unserem Herrn Jesu in allen Dingen nachahmen und ihm in jedem Punkte gehorchen. Mangel an Gehorsam mag Mangel an Erfolg herbeiführen. Jeder von uns muss, wenn er wünscht, sein Kind errettet, seine Sonntagsschule gesegnet oder seine Zuhörer bekehrt zu sehen, Sorge tragen, dass er selbst, der des Herrn Geräte trägt, rein sei. Alles an uns, was den Geist des Herrn betrübt, nimmt uns einen Teil unserer Kraft, Gutes zu wirken. Der Herr ist sehr gnädig und mitleidig; aber dennoch ist er ein eifersüchtiger Gott. Er ist zuweilen streng und eifersüchtig gegen die Seinen, welche eine Pflicht, die sie kennen, doch versäumen oder in Verbindungen leben, die vor seinem Auge nicht rein sind. Er wird ihr Werk verdorren lassen, ihre Kraft mindern und sie demütigen, bis zuletzt jeder von ihnen sagt: „Herr, ich will deinen Weg gehen. Ich will tun, was du mich tun heißest, denn sonst wirst du mich nicht annehmen.“ Der Herr sprach zu seinen Jüngern: „Geht hin in alle Welt, und predigt das Evangelium aller Kreatur. Wer da glaubt und getauft wird, der wird selig werden;“ und er verhieß ihnen, dass Zeichen folgen sollten, und diese folgten und werden folgen. Aber wir müssen zurückkehren zur apostolischen Praxis und zur apostolischen Lehre; wir müssen die Menschengebote und die Grillen unseres eigenen Kopfes bei Seite setzen, und wir müssen tun, was Christus uns sagt, wie Christus es uns sagt und weil Christus es uns sagt. Bestimmt und deutlich müssen wir uns als Knechte fühlen und wenn wir das nicht tun, so können wir nicht erwarten, dass unser Herr mit uns und durch uns wirkt. Lasst uns entschlossen sein, dass wir, soweit unser Licht geht, dem Gebot unseres Herrn und Meisters so treu sein wollen, wie die Nadel dem Pol ist. Jesus spricht: „Folgt mir nach, ich will euch zu Menschenfischern machen.“ Mit diesem Worte scheint er zu sagen: Geht über mich hinaus oder fallt von mir ab; dann mögt ihr das Netz auswerfen, aber es soll Nacht für euch sein, und in dieser Nacht sollt ihr nichts fangen. Wenn ihr tun werdet, wie ich euch heiße, so werdet ihr euer Netz auf der rechten Seite des Schiffes auswerfen, und ihr werdet finden.“ </w:t>
      </w:r>
    </w:p>
    <w:p w14:paraId="49859A68" w14:textId="77777777" w:rsidR="0029421A" w:rsidRDefault="0029421A" w:rsidP="0029421A">
      <w:pPr>
        <w:pStyle w:val="StandardWeb"/>
      </w:pPr>
      <w:r>
        <w:t xml:space="preserve">Ferner, denke ich, ist in meinem Text eine große Lehre für die, welche ihre eigenen Gedanken predigen anstatt die Gedanken Christi zu verkündigen. Diese Jünger sollten Christo nachfolgen, damit sie ihm zuhörten, seine Lehre in sich aufnähmen und dann hingingen und lehrten, was er sie gelehrt hatte. Ihr Herr sprach: „Was ich euch sage in Finsternis, das redet im Licht; und was ihr hört in das Ohr, das predigt auf den Dächern.' Wenn sie die Botschaft Christi treu ausrichten wollen, wird er sie zu Menschenfischern machen. Aber ihr wisst, die prahlerische Weise ist heutzutage diese: „Ich will nicht dieses alte, alte Evangelium predigen, diese schale puritanische Lehre. Ich will in meinem Studierzimmer sitzen und das Mitternachtsöl brennen und eine neue Theorie erfinden; dann will ich hervortreten mit meinen funkelneuen Gedanken und sie weit und breit bekannt machen.“ Viele folgen nicht Christo, sondern sich selber, und von ihnen mag der Herr sprechen: „Du sollst sehen, wes Wort stehen wird, meines oder ihres.“ (Jer. 44,28.) Andere sind gottlos klug und meinen, dass gewisse Wahrheiten, die offenbar Gottes Wort sind, besser verschwiegen werden. Ihr müsst nicht rau sein, sondern sanft predigen. Von Strafe der Sünde reden, von ewiger Strafe sprechen, nun, das sind unmoderne Lehren. Mag sein, dass sie im Worte Gottes gelehrt sind, aber sie passen nicht für den Geist des Zeitalters; wir müssen etwas davon abschälen! Brüder in Christo, ich will keinen Teil hieran haben. Wollt ihr es? O, meine Seele, komme du nicht in. ihren Rat! Gewisse, nicht in der Bibel gelehrte Dinge hat unser erleuchtetes Zeitalter entdeckt. Entwicklung mag ganz klar der Lehre des ersten Buch Mosis entgegengesetzt sein, aber das macht nichts. Sie wollen nicht Schriftgläubige sein, sondern eigenartige Denker. Das ist der prahlerische Ehrgeiz unserer Zeit. </w:t>
      </w:r>
    </w:p>
    <w:p w14:paraId="25815389" w14:textId="77777777" w:rsidR="0029421A" w:rsidRDefault="0029421A" w:rsidP="0029421A">
      <w:pPr>
        <w:pStyle w:val="StandardWeb"/>
      </w:pPr>
      <w:r>
        <w:t xml:space="preserve">Merkt euch, in dem Verhältnis, wie die neue Theologie gepredigt wird, vermehrt sich das Laster dieser Generation. Zu einem großen Teil schreibe ich die Liederlichkeit unserer Zeit der Schlaffheit der Lehre zu, die von den Lehrern gepredigt wird. Von der Kanzel haben sie das Volk gelehrt, dass Sünde eine Kleinigkeit sei. Von der Kanzel haben diese Verräter Gottes und seines Christus die Leute gelehrt, dass keine Hölle zu fürchten sei. Eine kleine, kleine Hölle mag es vielleicht geben; aber gerechte Strafe für Sünde wird nicht gepredigt. Das teure Sühnopfer Christi ist verlacht und falsch dargestellt worden von denen, welche gelobt hatten, es zu predigen. Sie haben den Leuten dem Namen nach das Evangelium gegeben, aber das Evangelium selbst ist unter ihren Händen verdampft. Von Hunderten von Kanzeln ist das Evangelium so gänzlich verschwunden, wie der Walgvogel aus seinen alten Nestern; und noch haben die Prediger die Stelle und den Namen von Dienern Christi. Nun, und was ist die Folge davon? Die Zuhörerzahl wird kleiner und kleiner; und so muss es sein. Jesus spricht: Folgt mir nach, ich will euch zu Menschenfischern machen;“ aber wenn ihr auf eurem eignen Wege geht, mit eurem eignen Netze, so werdet ihr nichts ausrichten und der Herr verheißt euch keine Hilfe dabei. Des Herrn Vorschriften machen ihn selber zu unserem Führer und Beispiel. Es heißt Folgt mir nach, folgt mir nach. Predigt mein Evangelium. Predigt, was ich predigte. Lehret, was ich lehrte, und bleibt dabei.“ Mit jener Unterwerfung, die dem geziemt, dessen Streben es ist, ein Nachahmer zu sein, und niemals ein Original, ahmt Jesu nach, selbst im Jota und Titel. Tut dies, so wird er euch zu Menschenfischern machen; aber wenn ihr es nicht tut, so werdet ihr vergeblich fischen. </w:t>
      </w:r>
    </w:p>
    <w:p w14:paraId="6D6E7ABF" w14:textId="77777777" w:rsidR="0029421A" w:rsidRDefault="0029421A" w:rsidP="0029421A">
      <w:pPr>
        <w:pStyle w:val="StandardWeb"/>
      </w:pPr>
      <w:r>
        <w:t xml:space="preserve">Ich schließe diesen Teil meiner Rede, indem ich sage, dass wir nicht Menschenfischer sein werden, wenn wir nicht Christo in noch einer andern Hinsicht folgen, wenn wir nicht versuchen, in allen Punkten seine Heiligkeit nachzuahmen. Heiligkeit ist die wesentlichste Macht, welche Männer und Frauen besitzen können. Wir mögen Orthodoxie predigen, aber wir müssen auch Orthodoxie leben. Gott verhüte, dass wir etwas anderes predigen; aber es wird alles vergeblich sein, wenn nicht hinter dem Zeugnis ein Leben steht. Ein unheiliger Prediger kann sogar die Wahrheit verächtlich machen. In dem Maße, wie unsere lebendige, eifrige Heiligung abnimmt, wird unsere Kraft abnehmen. Unsere Kraft liegt in diesem Worte: „Folgt mir nach.“ Seid Jesu ähnlich. In allen Dingen versucht zu denken und zu sprechen und zu handeln, wie Jesus es tat, so wird er euch zu Menschenfischern machen. Dies wird Selbstverleugnung erfordern. Wir müssen täglich unser Kreuz auf uns nehmen. Es mag Willigkeit erfordern, unsern Ruf aufzugeben Willigkeit, für Narren, Idioten und dergleichen gehalten zu werden, da man geneigt ist, diejenigen so zu nennen, die sich genau an ihren Meister halten. Wir müssen freudig allem entsagen, das wie Ehre und persönlicher Ruhm aussieht, damit wir ganz und gar Christi sind und seinen Namen verherrlichen. Wir müssen sein Leben führen und bereit sein, seinen Tod zu sterben, wenn's nötig ist. O Brüder, Schwestern, wenn wir dieses tun und Jesu nachfolgen und unsere Füße in die Fußstapfen seiner durchbohrten Füße setzen, so wird er uns zu Menschenfischern machen! Wenn es ihm gefallen sollte, uns sterben zu lassen, ohne dass wir viele Seelen zum Kreuze gebracht hätten, so werden wir aus unserem Grabe noch sprechen. Auf die eine oder andere Weise wird der Herr ein heiliges Leben zu einem einflussreichen machen. Es ist nicht möglich, dass ein Leben, welches eine Nachfolge Christi genannt werden kann, ein erfolgloses vor den Augen des Höchsten sein sollte. „Folgt mir nach,“ und dabei steht ein „Ich will,“ von dem Gott sich nie zurückziehen kann: „Folgt mir nach, ich will euch zu Menschenfischern machen.“ </w:t>
      </w:r>
    </w:p>
    <w:p w14:paraId="4267D245" w14:textId="77777777" w:rsidR="0029421A" w:rsidRDefault="0029421A" w:rsidP="0029421A">
      <w:pPr>
        <w:pStyle w:val="StandardWeb"/>
      </w:pPr>
      <w:r>
        <w:t xml:space="preserve">So viel über den ersten Punkt. Es ist etwas für uns zu tun: wir werden berufen, Jesu nachzufolgen. Heiliger Geist, leite uns, dass wir es tun! </w:t>
      </w:r>
    </w:p>
    <w:p w14:paraId="23FA75AA" w14:textId="77777777" w:rsidR="0029421A" w:rsidRDefault="0029421A" w:rsidP="0029421A">
      <w:pPr>
        <w:pStyle w:val="berschrift2"/>
      </w:pPr>
      <w:r>
        <w:t>II.</w:t>
      </w:r>
    </w:p>
    <w:p w14:paraId="5A80B101" w14:textId="77777777" w:rsidR="0029421A" w:rsidRDefault="0029421A" w:rsidP="0029421A">
      <w:pPr>
        <w:pStyle w:val="StandardWeb"/>
      </w:pPr>
      <w:r>
        <w:t xml:space="preserve">Aber zweitens, es ist etwas für den Herrn zu tun. Wenn seine Diener ihm nachfolgen, sagt er: „Ich will euch zu Menschenfischern machen;“ und lasst uns nie vergessen, dass er es ist, der bewirkt, dass wir ihm folgen. Es ist alles durch seinen Geist. Ich habe davon gesprochen, dass wir in ihm bleiben, ihm gehorchen, auf ihn hören und ihm nachahmen sollen; aber nichts von diesem allem vermögen wir zu tun, wenn er es nicht in uns wirkt. „An mir soll man deine Frucht finden,“ ist ein Spruch, den wir keinen Augenblick vergessen dürfen. Wenn wir ihm nachfolgen, so ist er es, der uns dazu bringt und der uns zu Menschenfischern macht. </w:t>
      </w:r>
    </w:p>
    <w:p w14:paraId="161360B0" w14:textId="77777777" w:rsidR="0029421A" w:rsidRDefault="0029421A" w:rsidP="0029421A">
      <w:pPr>
        <w:pStyle w:val="StandardWeb"/>
      </w:pPr>
      <w:r>
        <w:t xml:space="preserve">Aber weiter, wenn wir Christo nachfolgen, will er uns zu Menschenfischern machen durch alle unsere Erfahrungen. Ich bin gewiss, dass der, welcher sich wirklich dem Geschäfte weiht, andere zu erretten, alles, was er fühlt, und besonders seine Trübsale, dabei dienlich finden wird. Ich bin oft sehr dankbar gegen Gott, dass ich zuweilen furchtbare Niedergeschlagenheit des Geistes empfunden habe. Ich kenne das Grenzland der Verzweiflung und den schrecklichen Rand jenes Abgrunds der Finsternis, den meine Füße beinahe berührt hätten; aber Hunderte von Malen bin ich im Stande gewesen, Brüdern und Schwestern, die in denselben Zustand geraten. waren, eine hilfreiche Hand zu leihen, was ich nicht hätte können, wenn ich nicht ihr Verzagen gekannt hätte. Darum glaube ich, dass die dunkelste und entsetzlichste Erfahrung eines Gotteskindes ihm helfen wird, ein Menschenfischer zu sein, wenn es nur Christo nachfolgt. Halte dich nah an deinen Herrn, und er wird jeden Schritt zu einem Segen für dich machen. Wenn Gott dich reich machen sollte, wird er dich fähig machen, mit jenen unwissenden Reichen zu sprechen, deren es so viele in dieser Stadt gibt und die so oft die Ursache ihrer schlimmsten Sünde sind. Und wenn es dem Herrn gefällt, dich arm zu lassen, so kannst du hingehen und mit jenen gottlosen und unwissenden Armen sprechen, die so viel Sünde in dieser Stadt verursachen und so sehr das Evangelium nötig haben. Die Winde der Vorsehung werden dich dahin treiben, wo du Menschen fischen kannst. Die Räder der Vorsehung sind voller Augen, und alle diese Augen werden dahin sehen, euch zu helfen, Seelengewinner zu sein. Ihr werdet oft überrascht sein, zu finden, wie Gott in einem Hause gewesen ist, das ihr besucht; ehe ihr dahin kommt, hat seine Hand schon in den Kammern desselben gearbeitet. Wenn ihr mit jemand besonders zu sprechen wünscht, so hat die Vorsehung Gottes schon an seiner Seele gewirkt und ihn bereitet für das Wort, welches ihr sagen konntet, das aber niemand anders hätte sagen können. O, folgt Christo, so werdet ihr finden, dass er euch durch jede Erfahrung, durch die ihr hindurch geht, zu Menschenfischern macht! </w:t>
      </w:r>
    </w:p>
    <w:p w14:paraId="0070F3F1" w14:textId="77777777" w:rsidR="0029421A" w:rsidRDefault="0029421A" w:rsidP="0029421A">
      <w:pPr>
        <w:pStyle w:val="StandardWeb"/>
      </w:pPr>
      <w:r>
        <w:t xml:space="preserve">Noch mehr, wenn ihr ihm folgt, wird er euch zu solchen machen durch deutliche Mahnungen in eurem Herzen. Es gibt viele Mahnungen des Geistes Gottes, welche Christen nicht wahrnehmen, wenn sie in einem unempfindlichen Zustande sind; aber wenn das Herz recht zu Gott steht und in Gemeinschaft mit Gott lebt, so haben wir eine heilige Empfindlichkeit, so dass der Herr nicht nötig hat, laut zu rufen, denn sein leisestes Flüstern wird gehört. Ja, er braucht nicht einmal zu flüstern. Er wird uns mit seinen Augen leiten. O, wie viele Mauleselartige Christen gibt es, die durch Zaum und Gebiss zurückgehalten werden und dann und wann einen Schlag mit der Peitsche bekommen müssen! Aber der Christ, welcher seinem Herrn folgt, soll sanft geleitet werden. Ich sage nicht, dass der Geist Gottes zu euch sagen wird: „Gehe hinzu, und mache dich bei diesen Wagen“, oder dass ihr in eurem Ohr ein Wort hören werdet; aber in eurer Seele werdet ihr des Herrn Willen hören, so deutlich wie der Geist zu Philippus sprach: „Gehe hinzu, und mache dich bei diesen Wagen.“ Sobald ihr jemand seht, wird der Gedanke durch eure Seele fahren: „Geh hin und sprich mit ihm“. Jede Gelegenheit zum Wirken wird euch ein Ruf werden. Wenn ihr bereit seid, wird die Tür sich vor euch auftun und ihr werdet eine Stimme hinter euch sagen hören: „Dies ist der Weg, denselbigen geht“. Wenn ihr Gnade genug besitzt, um auf dem rechten Wege zu gehen, so werdet ihr nie lange ohne einen Fingerzeig sein, welches der rechte Weg ist. Dieser rechte Weg wird euch zu einem Fluss oder einem Meer leiten, wo ihr euer Netz auswerfen und Menschen fischen könnt. </w:t>
      </w:r>
    </w:p>
    <w:p w14:paraId="084B1A47" w14:textId="77777777" w:rsidR="0029421A" w:rsidRDefault="0029421A" w:rsidP="0029421A">
      <w:pPr>
        <w:pStyle w:val="StandardWeb"/>
      </w:pPr>
      <w:r>
        <w:t xml:space="preserve">Weiter glaube ich, dass der Herr hiermit meinte, dass er seinen Nachfolgern den Heiligen Geist geben wollte. Sie sollten ihm nachfolgen, und dann, wenn sie ihn in das Heiligtum des Höchsten hatten hinauffahren sehen, sollten sie eine kleine Weile zu Jerusalem bleiben, bis der Heilige Geist auf sie käme und sie mit einer geheimnisvollen Macht bekleidete. Dies Wort ward zu Petrus und Andreas gesprochen, und ihr wisst, wie es an Petrus erfüllt wurde. Was für ein Heer von Fischen brachte er ans Land das erste Mal, als er sein Netz in der Kraft des Heiligen Geistes auswarf! </w:t>
      </w:r>
    </w:p>
    <w:p w14:paraId="443BD256" w14:textId="77777777" w:rsidR="0029421A" w:rsidRDefault="0029421A" w:rsidP="0029421A">
      <w:pPr>
        <w:pStyle w:val="StandardWeb"/>
      </w:pPr>
      <w:r>
        <w:t xml:space="preserve">Brüder, wir haben keine Vorstellung davon, was Gott durch die Schar Gläubiger, die heut Abend hier im Tabernakel versammelt sind, tun könnte. Wenn wir jetzt voll des Heiligen Geistes würden, so wären wir genug, um London zu evangelisieren. Es sind genug hier, um das Heil der ganzen Welt verkündigen zu können. Gott errettet nicht durch viele, noch durch wenige. Lasst uns suchen, zu einem Segen für unsere Mitmenschen gemacht zu werden; und wenn wir es suchen, lasst uns die weisende Stimme hören: „Folgt mir nach, ich will euch zu Menschenfischern machen.“ Ihr Männer und Frauen, die ihr vor mir sitzt, ihr seid am Ufer eines großen Meeres von menschlichem Leben, das voll von Menschenseelen ist. Ihr lebt in der Mitte von Millionen; aber wenn ihr Jesu nachfolgen wollt und ihm treu sein und tun, was er euch heißt, so wird er euch zu Menschenfischern machen. Sprecht nicht: „Wer soll diese Stadt erretten?“ Der Schwächste soll stark genug sein. Gideons Gerstenbrot soll die Gezelte schlagen und sie niederwerfen. Simson soll mit dem Kinnbacken, den er von der Erde aufnimmt, wo er lag und in der Sonne bleichte, die Philister schlagen. Seid getrost und unverzagt. Lasst eure Verantwortlichkeit euch näher zu eurem Herrn treiben. Lasst das Grauen vor der überhandnehmenden Sünde euch drängen, in das teure Angesicht dessen zu blicken, der vor langer Zeit über Jerusalem weinte und jetzt über London weint. Umfasst ihn, und lasst ihn niemals fahren. Durch die starken und mächtigen Triebe des göttlichen Lebens in euch, das durch den Geist Gottes zur Reife gebracht ist, lernt diese Lehre aus eures Herrn eigenem Munde: „Folgt mir nach, ich will euch zu Menschenfischern machen.“ Ihr seid nicht dazu tauglich, aber er will euch tauglich machen. Ihr könnt es in eigener Kraft nicht tun; aber er wird euch helfen. Ihr versteht nicht, Netze auszuspannen und Schwärme von Fischen ans Land zu ziehen; aber er wird euch lehren. Folgt ihm nur nach. Ich wünschte, dass ich dies wie mit Donnerstimme sagen könnte, dass die ganze Kirche Gottes es hörte. Ich wünschte, ich könnte es in Sternen an den Himmel schreiben: Jesus spricht: Folgt mir nach, ich will euch zu Menschenfischern machen.“ Wenn ihr die Vorschrift vergesst, so wird die Verheißung niemals die eure sein. Wenn ihr einer andern Spur folgt oder einem andern Führer nachahmt, so werdet ihr vergebens fischen. Gott verleihe uns, völlig zu glauben, dass Jesus große Dinge in uns tun kann und dann große Dinge durch uns zum Wohle unsrer Mitmenschen! </w:t>
      </w:r>
    </w:p>
    <w:p w14:paraId="46010997" w14:textId="77777777" w:rsidR="0029421A" w:rsidRDefault="0029421A" w:rsidP="0029421A">
      <w:pPr>
        <w:pStyle w:val="berschrift2"/>
      </w:pPr>
      <w:r>
        <w:t>III.</w:t>
      </w:r>
    </w:p>
    <w:p w14:paraId="30D9CE02" w14:textId="77777777" w:rsidR="0029421A" w:rsidRDefault="0029421A" w:rsidP="0029421A">
      <w:pPr>
        <w:pStyle w:val="StandardWeb"/>
      </w:pPr>
      <w:r>
        <w:t xml:space="preserve">Über den letzten Punkt könnt ihr in euren einsamen Betrachtungen mit viel Nutzen nachdenken. Wir haben hier ein Bild, das voll Belehrung ist. Ich will euch nur zwei oder drei Gedanken geben, die ihr gebrauchen könnt. „Ich will euch zu Menschenfischern machen.“ Ihr seid bisher Fischer der Fische gewesen. </w:t>
      </w:r>
    </w:p>
    <w:p w14:paraId="2EC0E8A3" w14:textId="77777777" w:rsidR="0029421A" w:rsidRDefault="0029421A" w:rsidP="0029421A">
      <w:pPr>
        <w:pStyle w:val="StandardWeb"/>
      </w:pPr>
      <w:r>
        <w:t xml:space="preserve">Ein Fischer ist ein Mann, der sehr abhängig ist und sehr viel Vertrauen haben muss. Er kann die Fische nicht sehen. Wer im Meere fischt, muss das Netz aufs Geratewohl auswerfen. </w:t>
      </w:r>
    </w:p>
    <w:p w14:paraId="39A97AC0" w14:textId="77777777" w:rsidR="0029421A" w:rsidRDefault="0029421A" w:rsidP="0029421A">
      <w:pPr>
        <w:pStyle w:val="StandardWeb"/>
      </w:pPr>
      <w:r>
        <w:t xml:space="preserve">Fischen ist eine Tat des Glaubens. Ich habe oft im Mittelmeer Männer mit ihren Booten ausfahren und große Strecken des Meeres mit ihren Netzen umspannen sehen, und doch, wenn sie das Netz ans Land zogen, hatten sie nicht so viel Fische, wie ich in meiner Hand hätte halten können. Ein paar elende kleine Fischlein bildeten den ganzen Fang. Dennoch gingen sie wieder hin und warfen das große Netz mehrmals am Tage aus in der Hoffnung, etwas zu erzielen. Niemand ist so abhängig von Gott, als der Prediger. O, dieses Fischen von der Kanzel des Tabernakels! Was für ein Glaubenswerk! Ich kann nicht sagen, dass eine Seele dadurch zu Gott gebracht werden wird. Ich kann nicht darüber urteilen, ob meine Predigt für die Anwesenden passt, ausgenommen, dass ich glaube, Gott wird mich leiten beim Auswerfen des Netzes. Ich erwarte, dass er Errettung wirken wird und bin darin von ihm abhängig. Ich liebe diese vollständige Abhängigkeit, und wenn mir eine gewisse Macht in der Predigt angeboten werden könnte, die ganz zu meiner Verfügung stünde und durch die ich Sünder erretten könnte, so würde ich den Herrn bitten, er möge sie mir vorenthalten, denn es ist viel köstlicher, jederzeit ganz und gar abhängig von ihm zu sein. Es ist gut, ein Narr zu sein, wenn Christus dir zur Weisheit gemacht wird. Es ist gut, schwach zu sein, weil Christus dann völliger unsere Stärke wird. Geht ans Werk, die ihr Menschenfischer sein wollt, und fühlt dabei eure Untüchtigkeit. Ihr, die ihr keine Kraft habt, versucht dies göttliche Werk. Eures Herrn Kraft wird gesehen werden, wenn die eure gänzlich geschwunden ist. Ein Fischer ist ein abhängiger Mann, er muss hinaufblicken jedes Mal, wenn er das Netz hinunterlässt; aber er ist ein Mann voll Vertrauen, und deshalb wirft er das Netz fröhlich aus. </w:t>
      </w:r>
    </w:p>
    <w:p w14:paraId="35D6E0CE" w14:textId="77777777" w:rsidR="0029421A" w:rsidRDefault="0029421A" w:rsidP="0029421A">
      <w:pPr>
        <w:pStyle w:val="StandardWeb"/>
      </w:pPr>
      <w:r>
        <w:t xml:space="preserve">Ein Fischer, der für sein Brot arbeitet, ist ein fleißiger und beharrlicher Mann. Die Fischer sind mit Tagesanbruch auf und fahren bis spät am Nachmittag fort zu fischen. So lange die Hände arbeiten können, fischen sie. Möge der Herr Jesus uns zu fleißigen, beharrlichen, unermüdlichen Menschenfischern machen! „Frühe säe deinen Samen und lass deine Hand des Abends nicht ab; denn du weißt nicht, ob dies oder das geraten wird.“ </w:t>
      </w:r>
    </w:p>
    <w:p w14:paraId="0F7B1C80" w14:textId="77777777" w:rsidR="0029421A" w:rsidRDefault="0029421A" w:rsidP="0029421A">
      <w:pPr>
        <w:pStyle w:val="StandardWeb"/>
      </w:pPr>
      <w:r>
        <w:t xml:space="preserve">Der Fischer ist in seiner Kunst verständig und wachsam. Es sieht aus, als wenn es leicht wäre, ein Fischer zu sein, aber ihr würdet finden, dass es kein Kinderspiel ist, wenn ihr wirklich daran teilnehmen wolltet. Es ist eine Kunst darin, vom Flicken des Netzes an bis zum Ziehen ans Ufer. Wie fleißig ist der Fischer, die Fische am Herausspringen aus dem Netz zu hindern! Ich hörte einmal nachts einen großen Lärm auf dem Meere, als wenn eine ungeheure Trommel von einem Riesen geschlagen würde; ich blickte hinaus und sah, dass die Fischer von Mentone das Wasser schlugen, um die Fische in das Netz zu treiben oder sie am Herausspringen zu hindern, wenn sie einmal darin waren. O ja! und ihr und ich werden oft die Ecken des Evangelium-Netzes zu bewachen haben, damit Sünder, welche beinahe gefangen sind, nicht die Flucht ergreifen. Sie sind sehr schlau, diese Fische, und sie brauchen die Schlauheit bei ihrem Bemühen, das Heil zu meiden. Wir werden stets bei unserem Geschäft sein und all unsern Verstand brauchen müssen und mehr als unsern eigenen Verstand, wenn uns das Menschenfischen gelingen soll. </w:t>
      </w:r>
    </w:p>
    <w:p w14:paraId="01010FEE" w14:textId="77777777" w:rsidR="0029421A" w:rsidRDefault="0029421A" w:rsidP="0029421A">
      <w:pPr>
        <w:pStyle w:val="StandardWeb"/>
      </w:pPr>
      <w:r>
        <w:t xml:space="preserve">Der Fischer hat eine sehr mühsame Arbeit. Es ist durchaus kein leichter Beruf. Er sitzt nicht im Lehnstuhl und fängt Fische. Er muss bei schlechtem Wetter ausgehen. Wenn der, welcher auf die Wolken sieht,“ nicht erntet, so bin ich gewiss, dass der, welcher auf die Wolken sieht, niemals fischen wird. Wenn wir niemals eine Arbeit für Christum tun, außer wenn wir uns ganz aufgelegt dazu fühlen, so werden wir nicht viel tun. Wenn wir nicht beten. wollen, weil wir nicht beten können, so werden wir niemals beten; und wenn wir sagen: „Ich will heute nicht predigen, weil ich fühle, dass ich nicht predigen könnte,“ so werden wir niemals etwas predigen, was des Predigens wert ist. Wir müssen immer dabei sein, bis wir uns ganz abnutzen, müssen unsere ganze Seele in die Arbeit hineinlegen, in jedem Wetter, um Christi willen. </w:t>
      </w:r>
    </w:p>
    <w:p w14:paraId="20CCBE22" w14:textId="77777777" w:rsidR="0029421A" w:rsidRDefault="0029421A" w:rsidP="0029421A">
      <w:pPr>
        <w:pStyle w:val="StandardWeb"/>
      </w:pPr>
      <w:r>
        <w:t xml:space="preserve">Der Fischer ist ein kühner Mann. Er erprobt das stürmische Meer. Ein wenig Salzwasser im Gesicht schadet ihm nichts; er ist tausendmal durchnässt geworden, es macht ihm nichts aus. Er erwartete nie, als er Fischer ward, dass er im Schoß der Bequemlichkeit schlafen würde. So wird der wahre Prediger Christi, der nach Seelen fischt, niemals ein wenig Gefahr scheuen. Er wird verpflichtet sein, manches zu tun oder zu sagen, was die Leute nicht lieben; und einige Christen mögen sogar seine Äußerungen zu strenge nennen. Er muss das tun und sagen, was zum Wohl der Seelen dient. Es ist nicht seine Sache, zu fragen, was andere von seiner Lehre oder von ihm selber denken werden; sondern im Namen des allmächtigen Gottes muss er sprechen: „Ob das Meer tobet und alles, was darinnen ist, will ich doch auf meines Herrn Befehl das Netz auswerfen.“ </w:t>
      </w:r>
    </w:p>
    <w:p w14:paraId="69A6D952" w14:textId="77777777" w:rsidR="0029421A" w:rsidRDefault="0029421A" w:rsidP="0029421A">
      <w:pPr>
        <w:pStyle w:val="StandardWeb"/>
      </w:pPr>
      <w:r>
        <w:t xml:space="preserve">Nun, zuletzt, der Mann, welchen Christus zu einem Menschenfischer macht, hat Erfolg. „Aber,“ sagt jemand, „ich habe immer gehört, dass Christi Prediger treu sein sollen, dass sie jedoch des Erfolges nicht sicher sein können.“ Ich habe diese Rede gehört und ich weiß, dass sie in einem Sinne wahr ist, aber in einem andern bezweifle ich es. Wer treu ist, der hat nach Gottes Weise und nach Gottes Urteil Erfolg, mehr oder weniger. Zum Beispiel, hier ist ein Bruder, der sagt, dass er treu sei. Natürlich muss ich ihm glauben, doch hörte ich nie von einem Sünder, der unter seinem Predigtamt bekehrt wäre. In der Tat, ich sollte denken, der sicherste Platz für einen, der nicht errettet werden wollte, wäre unter der Predigt dieses Herrn, weil er nichts predigt, von dem anzunehmen ist, dass es jemanden erwecken, Eindruck auf ihn machen oder ihn von der Sünde überführen könne. Dieser Bruder ist „treu“; so sagt er. Nun, wenn irgendjemand in der Welt zu euch sagte: „Ich bin ein Fischer, aber ich habe niemals etwas gefangen,“ so würdet ihr euch wundern, dass er ein Fischer genannt werden könnte. Ein Landmann, der nie Weizen oder irgendetwas anderes erntete, ist der ein Landmann? Wenn Jesus Christus spricht: „Folgt mir nach, ich will euch zu Menschenfischern machen,“ so meint er, dass ihr wirklich Menschen fangen sollt, dass ihr wirklich einige erretten sollt; denn wer nie Fische fing, ist kein Fischer. Wer nach jahrelanger Arbeit nie einen Sünder errettete, ist kein Prediger Christi. Wenn das Ergebnis seines Lebenswerkes Null ist, so hat er ein Versehen gemacht, als er es unternahm. Geh' du mit dem Feuer Gottes in deiner Hand und wirf es unter die Stoppeln, und die Stoppeln werden brennen. Sei dessen gewiss. Gehe hin und streue den guten Samen aus; nicht alles mag auf fruchtbare Stellen fallen, aber einiges. Sei dessen gewiss. Leuchte nur, und das eine oder andere Auge wird dadurch erhellt werden. Du musst, du wirst Erfolg haben. Aber erinnere dich an das Wort des Herrn: „Folgt mir nach.“ Halte dich nahe zu Jesus, und tue, wie Jesus tat, so wird er dich zu einem Menschenfischer machen. </w:t>
      </w:r>
    </w:p>
    <w:p w14:paraId="40EC0242" w14:textId="77777777" w:rsidR="0029421A" w:rsidRDefault="0029421A" w:rsidP="0029421A">
      <w:pPr>
        <w:pStyle w:val="StandardWeb"/>
      </w:pPr>
      <w:r>
        <w:t xml:space="preserve">Vielleicht spreche ich zu einem aufmerksamen Hörer, der noch gar nicht bekehrt ist. Freund, ich habe dir dasselbe zu sagen. Du darfst auch Jesu nachfolgen, und dann kann er dich, sogar dich, gebrauchen. Ich weiß nicht, ob er dich nicht in dieses Haus gebracht hat, damit du errettet werdest und in künftigen Jahren für ihn und zu seiner Ehre sprechen mögest. Erinnere dich, wie er Saul von Tarsus berief und ihn zum Apostel der Heiden machte. Gebesserte Wilddiebe werden die besten Wildhüter; und errettete Sünder werden die tüchtigsten Prediger. O, dass du heut Abend von deinem alten Herrn wegliefest, ohne ihm auch nur eine Minute vorher zu kündigen; denn wenn du ihm kündigst, so wird er dich halten. Eile zu Jesu und sage: Hier ist ein armer, weggelaufener Sklave! Willst du mich befreien und mich zu deinem Eigentum machen?“ Gedenke, es steht geschrieben: „Wer zu mir kommt, den werde ich nicht hinausstoßen.“ Niemals kam ein weggelaufener Sklave mitten in der Nacht zu Jesu, ohne dass er ihn aufnahm; und niemals lieferte er einen seinem alten Herrn wieder aus. Wenn Jesus dich frei macht, so sollst du wahrhaft frei sein. Fliehe denn zu Jesu, sogleich. Möge sein guter Geist dir helfen, so wird er dich nach und nach zu einem Gewinner anderer machen, zu seinem Preise! Gott segne euch! Amen. </w:t>
      </w:r>
    </w:p>
    <w:p w14:paraId="47EA9D5C" w14:textId="3A8B9876" w:rsidR="0029421A" w:rsidRDefault="0029421A">
      <w:pPr>
        <w:spacing w:after="0" w:line="240" w:lineRule="auto"/>
        <w:rPr>
          <w:lang w:eastAsia="de-DE"/>
        </w:rPr>
      </w:pPr>
      <w:r>
        <w:rPr>
          <w:lang w:eastAsia="de-DE"/>
        </w:rPr>
        <w:br w:type="page"/>
      </w:r>
    </w:p>
    <w:p w14:paraId="6583C942" w14:textId="3B7BEBCD" w:rsidR="0029421A" w:rsidRDefault="0029421A" w:rsidP="0029421A">
      <w:pPr>
        <w:pStyle w:val="berschrift1"/>
        <w:rPr>
          <w:sz w:val="48"/>
        </w:rPr>
      </w:pPr>
      <w:r>
        <w:t>Ermutigung für Seelengewinner.</w:t>
      </w:r>
    </w:p>
    <w:p w14:paraId="34182AAF" w14:textId="5F8BBDF4" w:rsidR="0029421A" w:rsidRDefault="0029421A" w:rsidP="0029421A">
      <w:pPr>
        <w:pStyle w:val="StandardWeb"/>
      </w:pPr>
      <w:r>
        <w:rPr>
          <w:rStyle w:val="Fett"/>
        </w:rPr>
        <w:t>“Liebe Brüder, so jemand unter euch irren würde von der Wahrheit, und jemand bekehrte ihn, der soll wissen, dass</w:t>
      </w:r>
      <w:r>
        <w:rPr>
          <w:rStyle w:val="Funotenzeichen"/>
          <w:b/>
          <w:bCs/>
        </w:rPr>
        <w:footnoteReference w:id="28"/>
      </w:r>
      <w:r>
        <w:rPr>
          <w:rStyle w:val="Fett"/>
        </w:rPr>
        <w:t>, wer den Sünder bekehrt hat von dem Irrtum seines Weges, der hat einer Seele vom Tode geholfen, und wird bedecken die Menge der Sünden.“</w:t>
      </w:r>
      <w:r>
        <w:br/>
        <w:t xml:space="preserve">Jak. 5, 19.20. </w:t>
      </w:r>
    </w:p>
    <w:p w14:paraId="1E2A3A5E" w14:textId="77777777" w:rsidR="0029421A" w:rsidRDefault="0029421A" w:rsidP="0029421A">
      <w:pPr>
        <w:pStyle w:val="StandardWeb"/>
      </w:pPr>
      <w:r>
        <w:t xml:space="preserve">Jakobus ist in hohem Grade praktisch. Wenn er wirklich der Jakobus war, welcher den Beinamen „der Gerechte“ hatte, so kann ich verstehen, wie er sich den erwarb, denn dieser Charakterzug zeigt sich in seiner Epistel; und wenn er „der Bruder des Herrn“ war, so tat er gut, eine so große Ähnlichkeit mit seinem großen Anverwandten und Herrn zu zeigen, der sein Amt mit der praktischen Bergpredigt begann. Wir sollten sehr dankbar sein, dass wir in der Heiligen Schrift Speise für alle Klassen von Gläubigen und Beschäftigung für alle Fähigkeiten der Heiligen haben. Es war gut, die Nachdenkenden mit reichlichem Stoff zum Denken zu versehen: Paulus hat sie damit versehen; er hat uns gesunde Lehre gegeben, die im Ebenmaß und in genauer Ordnung aufgestellt ist; er hat uns tiefe Gedanken und tiefsinnige Belehrung gegeben; er hat uns einen Blick in die Tiefen Gottes eröffnet. Kein Mensch, der zum Denken geneigt ist, wird ohne Geistesnahrung sein, so lange die Briefe Pauli noch vorhanden sind, denn er speist die Seele mit heiligem Manna. Für diejenigen, welche mehr zu mystischen Dingen neigen, hat Johannes Worte geschrieben, die von Andacht glühen und von Liebe flammen. Wir haben seine einfachen, aber erhabenen Briefe, die bei einem oberflächlichen Blick in ihren Ausdrücken für Kinder passend scheinen, aber bei näherer Prüfung sich als zu erhaben zeigen, um von den bedeutendsten Männern völlig erfasst zu werden. Von demselben Apostel mit dem Adlerauge und den Adlerschwingen haben wir die wundervollen Gesichte der Offenbarung, wo Ehrfurcht, Andacht und Einbildungskraft ihren Flug ausdehnen und Raum genug finden können. </w:t>
      </w:r>
    </w:p>
    <w:p w14:paraId="550DE3DE" w14:textId="77777777" w:rsidR="0029421A" w:rsidRDefault="0029421A" w:rsidP="0029421A">
      <w:pPr>
        <w:pStyle w:val="StandardWeb"/>
      </w:pPr>
      <w:r>
        <w:t xml:space="preserve">Es wird indessen immer eine Klasse von Personen geben, die mehr praktisch als beschaulich sind, mehr tätig als phantasiereich, und es war weise, dass auch ein Jakobus da war, dem es die Hauptsache ist, „ihren lauteren Sinn zu erwecken und zu erinnern“ und ihnen zu helfen, in den Tugenden, die der Heilige Geist verleiht, zu beharren. Der mir vorliegende Spruch ist vielleicht der am meisten praktische Vers des ganzen Briefes. Die ganze Epistel ist brennend, aber dieser steigt in Flammen zum Himmel auf; er ist der Höhepunkt sowohl wie der Schluss des Briefes. Es ist kein Wort zu viel darin. Er ist wie ein bloßes Schwert, aus seiner mit Juwelen besetzten Scheide gezogen, so dass man nur die scharfe Schneide sieht. Ich wünschte, ich könnte predigen nach dem Muster dieses Spruches; und wenn ich es nicht vermag, so will ich wenigstens beten, dass ihr nach dem Muster desselben handelt. Wirkliches Leben für den Herrn Jesum tut an vielen Stellen sehr not; wir haben genug christlichen Zierrat, aber solide, alltägliche, wirkliche Arbeit für Gott ist das, was uns nötig ist. Wenn unser Leben, so ungeschmückt es auch mit den Blättern literarischer oder feinerer Talente sein mag, doch Frucht für Gott trägt in Gestalt von Seelen, die durch unsere Bemühungen bekehrt sind, so wird es gut sein; wir werden dann vor Gott stehen. in der Schönheit des Ölbaumes, welche in seiner Fruchtbarkeit besteht. </w:t>
      </w:r>
    </w:p>
    <w:p w14:paraId="10EB8C93" w14:textId="77777777" w:rsidR="0029421A" w:rsidRDefault="0029421A" w:rsidP="0029421A">
      <w:pPr>
        <w:pStyle w:val="StandardWeb"/>
      </w:pPr>
      <w:r>
        <w:t xml:space="preserve">Ich möchte eure Aufmerksamkeit sehr ernstlich auf dreierlei lenken. Zuerst, es ist ein besonderer Fall, von dem hier die Rede ist: „So jemand unter euch irren würde von der Wahrheit und jemand bekehrte ihn.“ Indem er von diesem besonderen Fall redet, spricht der Apostel eine allgemeine Tatsache aus: „Wer den Sünder bekehrt hat von dem Irrtum seines Weges, der hat einer Seele vom Tode geholfen, und wird bedecken die Menge der Sünden.“ Wenn ich über diese zwei Punkte gesprochen habe, so will ich, drittens, noch eine spezielle Anwendung des Textes machen, die gar nicht vom Apostel beabsichtigt, aber doch, wie ich glaube, durchaus gerechtfertigt ist eine Anwendung des Textes auf vermehrte Bemühungen um die Bekehrung der Kinder. </w:t>
      </w:r>
    </w:p>
    <w:p w14:paraId="377C9D79" w14:textId="77777777" w:rsidR="0029421A" w:rsidRDefault="0029421A" w:rsidP="0029421A">
      <w:pPr>
        <w:pStyle w:val="berschrift2"/>
      </w:pPr>
      <w:r>
        <w:t>I.</w:t>
      </w:r>
    </w:p>
    <w:p w14:paraId="42B1FC08" w14:textId="77777777" w:rsidR="0029421A" w:rsidRDefault="0029421A" w:rsidP="0029421A">
      <w:pPr>
        <w:pStyle w:val="StandardWeb"/>
      </w:pPr>
      <w:r>
        <w:t xml:space="preserve">Hier ist von einem besonderen Fall die Rede. Lest den Vers, so werdet ihr sehen, dass er sich auf einen Rückfälligen bezieht. Die Worte, „So jemand unter euch“ müssen sich auf einen, der sich zu Christo bekannt hat, beziehen. Der Irrende ist eine Zeitlang der Wahrheit nachgefolgt; aber in einer bösen Stunde ist er in einen Irrtum der Lehre geraten und von der Wahrheit abgewichen. Er geriet nicht in einen Irrtum betreffs minder wichtiger Dinge, die man mit dem Saum des Evangeliums vergleichen könnte, sondern betreffs wesentlicher; er wich von dem Glauben in seinen Grundlehren ab. Es gibt einige Wahrheiten, die geglaubt werden müssen; sie sind notwendig zum Heile, und wenn sie nicht von Herzen angenommen werden, so wird die Seele ins Verderben gehen. Dieser Mann hat sich als orthodox bekannt, aber er hat sich in einem wesentlichen Punkte von der Wahrheit abgekehrt. Nun, in jenen Tagen sagten die Heiligen nicht, wie die falschen Heiligen jetzt tun: „Wir müssen sehr milde sein und diesem Bruder seine Meinung. lassen; er sieht die Wahrheit von einem andern Standpunkt an und hat eine andere Art, sie auszudrücken, aber seine Meinungen sind so gut wie unsere eigenen, und wir müssen nicht sagen, dass er im Irrtum sei.“ Das ist gegenwärtig die fashionable Weise, mit göttlicher Wahrheit zu tändeln und allen Angenehmes zu sagen. So wird das Evangelium verfälscht und „ein anderes Evangelium“ verbreitet. </w:t>
      </w:r>
    </w:p>
    <w:p w14:paraId="411E86EA" w14:textId="77777777" w:rsidR="0029421A" w:rsidRDefault="0029421A" w:rsidP="0029421A">
      <w:pPr>
        <w:pStyle w:val="StandardWeb"/>
      </w:pPr>
      <w:r>
        <w:t xml:space="preserve">Ich möchte die neuen freien Theologen wohl fragen, ob es irgendeine Wahrheit irgendeiner Art gäbe, die es wert wäre, dass ein Mensch dafür sich verbrennen ließe oder ins Gefängnis ginge. Ich glaube nicht, dass sie mir eine Antwort geben könnten, denn wenn ihre Art von Weitherzigkeit das Richtige wäre, so würden die Märtyrer Narren erster Größe gewesen sein. Nach dem, was ich von ihren Schriften und ihren Lehren sehe, scheint es mir, dass die neueren Denker den ganzen Umfang der offenbarten Wahrheit mit gänzlicher Gleichgültigkeit behandeln; und obgleich es ihnen vielleicht leid tut, dass wildere Geister zu weit im Freidenken gehen und obgleich sie vielleicht wünschten, dass diese gemäßigter wären, so ist doch im Ganzen ihre Liberalität so groß, dass sie keiner Sache gewiss genug sind, um das Gegenteil davon als tödlichen Irrtum verdammen zu können. Für sie sind Schwarz und Weiß Ausdrücke, die man auf dieselbe Farbe anwenden kann, wenn man sie von verschiedenem Standpunkte betrachtet. Ja und Nein sind gleich wahr nach ihrer Schätzung. Ihre Theologie wechselt wie die Sandbänke von Goodwin, und sie betrachten alle Festigkeit als Bigotterie. Irrtümer und Wahrheiten sind gleichermaßen einbegriffen in dem Kreis ihrer christlichen Liebe. Diese Weise war es nicht, in welcher die Apostel den Irrtum betrachteten. Sie schrieben nicht weitherzige Milde gegen Falschheit vor und stellten nicht den Irrenden als einen tiefen Denker dar, dessen Ansichten „von erfrischender Originalität“ seien; weit weniger noch äußerten sie gottlosen Unsinn über die Wahrscheinlichkeit, dass im ehrlichen Zweifel mehr Glaube lebe, als in der Hälfte aller Glaubensbekenntnisse. Sie glaubten nicht an die Rechtfertigung durch den Zweifel, wie unsere Neologen es tun; sie bemühten sich, den irrenden Bruder zu bekehren; sie betrachteten ihn als einen, der Bekehrung nötig hätte und als einen, der wenn er nicht bekehrt würde, den Tod seiner Seele erleiden und mit einer Menge Sünden bedeckt sein würde. Sie nahmen es nicht so leicht, wie unsere gebildeten Freunde von der Schule des „Neuen Denkens“, die endlich gelernt haben, dass ein Mann die Gottheit Christi leugnen, das Werk des Heiligen Geistes ignorieren, die Inspiration verwerfen, an die Versöhnung nicht glauben, die Wiedergeburt für unnötig erachten, und bei all diesem doch ein ebenso guter Christ sein kann, wie der frömmste Gläubige! O Gott, befreie uns von diesem trügerischen Unglauben, der, während er dem Irrenden Schaden tut und oft seine Besserung verhindert, unserem eigenen Herzen noch schädlicher wird, weil er uns lehrt, dass die Wahrheit unwichtig sei, und die Lüge eine Kleinigkeit, und so unsere Treue gegen den Gott der Wahrheit vernichtet und uns zu Verrätern anstatt zu getreuen Untertanen des Königs aller Könige macht! </w:t>
      </w:r>
    </w:p>
    <w:p w14:paraId="4B2A87D6" w14:textId="77777777" w:rsidR="0029421A" w:rsidRDefault="0029421A" w:rsidP="0029421A">
      <w:pPr>
        <w:pStyle w:val="StandardWeb"/>
      </w:pPr>
      <w:r>
        <w:t xml:space="preserve">Es scheint nach unserem Text, dass dieser Mann, nachdem er von der Wahrheit abgeirrt war, auch in seinem Wandel irrte, wie das die natürliche Folge eines Irrtums in der Lehre ist; denn der zwanzigste Vers, der selbstverständlich in Verbindung mit dem neunzehnten gelesen werden muss, spricht von ihm als von einem Sünder, der von dem Irrtum seines Weges bekehrt“ ist. Sein Weg ward verkehrt, nachdem sein Denken verkehrt geworden war. Man kann nicht von der Wahrheit abweichen, ohne binnen nicht langer Zeit, in einem gewissen Grade wenigstens, auch von der Gerechtigkeit im Wandel abzuweichen. Dieser Mann war vom rechten Handeln abgeirrt, weil er vom rechten Glauben abgeirrt war. Gesetzt, ein Mann saugt eine Lehre ein, die ihn dahin führt, gering von Christo zu denken, so wird er bald geringen Glauben an ihn haben und geringen Gehorsam gegen ihn, und wird so in Selbstgerechtigkeit oder Zügellosigkeit hinein geraten. Lasst ihn leicht von der Sündenstrafe denken, </w:t>
      </w:r>
    </w:p>
    <w:p w14:paraId="39AA0BDD" w14:textId="77777777" w:rsidR="0029421A" w:rsidRDefault="0029421A" w:rsidP="0029421A">
      <w:pPr>
        <w:pStyle w:val="StandardWeb"/>
      </w:pPr>
      <w:r>
        <w:t xml:space="preserve">so ist es natürlich, dass er Sünde mit weniger Gewissensbissen begehen und alle Schranken durchbrechen wird. Lasst ihn die Notwendigkeit des Sühnopfers leugnen, und dasselbe Ergebnis wird folgen, wenn er nach seinem Glauben handelt. Jeder Irrtum erzeugt sein eignes Gewächs, wie jede Fäulnis ihren eigenen Pilz. Es ist vergeblich, sich einzubilden, dass die Heiligkeit ebenso leicht durch irrige, als durch wahre Lehre hervorgebracht werde. Liest man Trauben von den Dornen oder Feigen von den Disteln? Die Tatsachen der Geschichte beweisen das Gegenteil. Wenn die Wahrheit vorherrschend ist, so findet sich viel Sittlichkeit und Heiligkeit; aber wenn der Irrtum herrscht, so zieht sich das gottselige Leben zurück. </w:t>
      </w:r>
    </w:p>
    <w:p w14:paraId="4B95DF12" w14:textId="77777777" w:rsidR="0029421A" w:rsidRDefault="0029421A" w:rsidP="0029421A">
      <w:pPr>
        <w:pStyle w:val="StandardWeb"/>
      </w:pPr>
      <w:r>
        <w:t xml:space="preserve">Der Punkt, worauf bei diesem Sünder im Denken und Tun abgezielt wurde, war seine Bekehrung, ihn zur Umkehr, zum rechten Denken und Handeln zu bringen. Ach! ich fürchte, viele Christen sehen die Rückfälligen nicht in diesem Lichte an und betrachten sie auch nicht als solche, für deren Bekehrung man Hoffnung haben könnte. Ich habe gesehen, dass jemand, der in Irrtum geraten war, wie ein Wolf gehetzt wurde. Er war bis zu einem gewissen Grade im Unrecht, aber dieses Unrecht wurde vergrößert und ihm immer wieder vorgehalten, bis er zum Trotz getrieben war; der Fehler ward zu einem doppelten Unrecht gesteigert durch wilde Angriffe darauf. Der Mann wurde dahin getrieben, es war Sünde von ihm, das gebe ich zu, weiter auf verkehrtem Wege fortzuschreiten, weil er es nicht ertragen konnte, getadelt zu werden statt widerlegt. Und wenn jemand in seinem Wandel etwas Tadelnswertes begangen, so wird sein Fehler sehr oft ausposaunt, geht von Mund zu Mund, wird vergrößert, bis der arme Irrende sich herabgewürdigt fühlt, alle Selbstachtung verliert und noch schrecklicheren Sünden sich überlässt. Das Streben einiger Christen scheint zu sein, das Glied abzunehmen statt es zu heilen. Die Gerechtigkeit regiert statt der Barmherzigkeit. Hinweg mit ihm! Er ist zu schmutzig, um gewaschen, zu krank, um geheilt zu werden. Dies ist nicht nach dem Sinne Christi, und auch nicht nach dem Muster der apostolischen Gemeinden. </w:t>
      </w:r>
    </w:p>
    <w:p w14:paraId="4F9BA1CF" w14:textId="77777777" w:rsidR="0029421A" w:rsidRDefault="0029421A" w:rsidP="0029421A">
      <w:pPr>
        <w:pStyle w:val="StandardWeb"/>
      </w:pPr>
      <w:r>
        <w:t xml:space="preserve">Wenn in den Tagen des Jakobus jemand von der Wahrheit und der Heiligkeit abgeirrt war, so fanden sich Brüder, die seine Besserung suchten und deren Freude es war, so eine Seele vom Tode zu retten und eine Menge Sünden zu bedecken. Es ist etwas sehr Bedeutsames in dem Ausdruck: „Liebe Brüder, so jemand unter euch irren würde von der Wahrheit.“ Er erinnert an jenes andere Wort: Und siehe auf dich selbst, dass du nicht auch versuchet werdest“ und an die Ermahnung: „Darum, wer sich lässt dünken, er stehe, mag wohl zusehen, dass er nicht falle.“ Der, welcher geirrt hat, war einer unter euch, einer, mit dem ihr am Abendmahlstische saßt, einer, mit dem ihr fromme Gespräche geführt; er ist betrogen und durch Satans List verlockt worden; aber richtet ihn nicht hart; vor allem lasst ihn nicht mitleidslos umkommen. Wenn er je ein erretteter Mann war, so ist er noch immer euer Bruder, und ihr solltet es euch angelegen sein lassen, den Verlorenen zurückzubringen und eures Vaters Herz fröhlich zu machen. Trotz aller seiner Fehltritte ist er noch eins von Gottes Kindern; geht ihm nach und ruht nicht, bis ihr ihn wieder heimbringt. Und wenn er kein Kind Gottes ist, wenn das, was er seine Bekehrung nannte, ein Irrtum war oder ein bloßes Vorgeben, wenn er nur ein Bekenntnis ablegte, aber keine wirkliche Gottesfurcht besaß, so geht ihm doch nach mit der heiligen Dringlichkeit der Liebe, in dem Gedanken daran, wie furchtbar sein Geschick sein wird, wenn er gewagt hat, ein Heuchler zu sein und heilige Dinge mit seinen unheiligen Händen zu entweihen. Weint umso mehr über ihn, wenn ihr euch zu dem Verdacht gezwungen seht, dass er ein absichtlicher Betrüger gewesen sei, denn es ist siebenfache Ursache zum Weinen da. Wenn ihr den Gedanken nicht abweisen könnt, dass er nie aufrichtig gewesen, sondern sich unter falschem Vorwand in die Gemeinde hineingeschlichen, so sage ich, trauert umso mehr über ihn, denn sein Geschick muss umso schrecklicher werden und deshalb sollte euer Mitleid mit ihm umso größer sein. Sucht immer noch seine Bekehrung. </w:t>
      </w:r>
    </w:p>
    <w:p w14:paraId="209B6E19" w14:textId="77777777" w:rsidR="0029421A" w:rsidRDefault="0029421A" w:rsidP="0029421A">
      <w:pPr>
        <w:pStyle w:val="StandardWeb"/>
      </w:pPr>
      <w:r>
        <w:t xml:space="preserve">Der Text gibt uns klare Andeutungen über die Personen, welche auf die Bekehrung irrender Brüder hinarbeiten sollen. Es heißt: „So jemand unter euch irren würde von der Wahrheit und jemand bekehrte ihn.“ Jemand. Wer? Ein Prediger? Nein, irgendjemand von den Brüdern. Wenn der Pastor das Werkzeug zur Wiederbringung eines Irrenden ist, so ist er ein glücklicher Mann, und eine gute Tat ist getan; aber hier ist nichts gesagt von Predigern oder Pastoren, nicht einmal eine Andeutung ist gegeben es wird jedem Mitglied der Kirche freigestellt; und der klare Schluss ist, wie ich denke, dieser, dass jedes Mitglied das seinen Bruder von der Wahrheit abirren oder im Wandel Fehltritte tun sieht, sich bemühen sollte in der Kraft des Heiligen Geistes, diesen Sünder von dem Irrtum seines Weges zu bekehren. Geht immerhin den Fremden nach, aber versäumt nicht eure eignen Brüder. Es ist die Aufgabe, nicht gewisser von der Gemeinde dazu gewählter Beamter, sondern jedes Gliedes an dem Leibe Jesu Christi, das Beste aller andern Glieder zu suchen. Doch gibt es gewisse Mitglieder, für welche diese Pflicht noch gebietender sein kann. Wenn z. B. ein junger Gläubiger rückfällig wird, so haben seine Eltern, wenn sie Gläubige sind, eine siebenfache Pflicht, die Bekehrung ihres Kindes zu suchen. Die Wiederbringung eines Ehemanns sollte niemand so ernstlich suchen wie seine Frau, und das Gleiche gilt vom Manne in Bezug auf die Frau. Auch in Freundschaftsverhältnissen findet dasselbe statt, der, mit dem du am meisten umgegangen bist, sollte deinem Herzen am nächsten liegen; und wenn du bemerkst, dass er irre gegangen, solltest du vor allen andern mit freundlichem Eifer als ein Hirte gegen ihn handeln. Du bist verpflichtet, gegen all deine Mitchristen so zu handeln, aber doppelt verbunden denen gegenüber, bei denen du schon durch Freundschaft oder Verwandtschaft Einfluss erlangt hast. Ich bitte euch darum, wacht einer über den andern in dem Herrn, und so ein Bruder etwa von einem Fehler übereilet würde, so helfet ihm wieder zurecht mit sanftmütigem Geist, die ihr geistlich seid.“ Ihr seht eure Pflicht; versäumt sie niemals. </w:t>
      </w:r>
    </w:p>
    <w:p w14:paraId="05DB7E24" w14:textId="77777777" w:rsidR="0029421A" w:rsidRDefault="0029421A" w:rsidP="0029421A">
      <w:pPr>
        <w:pStyle w:val="StandardWeb"/>
      </w:pPr>
      <w:r>
        <w:t xml:space="preserve">Brüder, es sollte uns aufmuntern, wenn wir wissen, dass der Versuch, einen Mann zu bekehren, der von der Wahrheit abgeirrt, ein hoffnungsvoller ist, es ist einer, bei dem man Erfolg erwarten kann, und wenn dieser kommt, so wird es ein sehr erfreulicher sein. Wahrlich, es ist eine große Freude, die wilden, irregehenden Sünder zu fangen; aber die Freude der Freuden ist es, das verlorene Schaf zu finden, das einst wirklich in der Hürde war und sich traurig verirrt hatte. Es ist ein Großes, ein Stück Erz in Silber zu verwandeln, aber für das arme Weib war es Freude genug, das Silberstück zu finden, das schon Silber war und auf dem des Königs Stempel sich noch fand, obwohl sie es eine Zeit lang verloren hatte. Wenn ein Fremder hereingebracht und als Sohn angenommen wird, so gibt es ein Fest; aber das fröhlichste Fest und die lauteste Musik sind für den Sohn, der immer ein Sohn war, aber verloren und nun gefunden und nachdem er tot gewesen, wieder lebendig geworden ist. Ich sage, läutet die Glocken zweimal für den wiedergebrachten Rückfälligen; läutet sie, bis der Turm schwankt und wankt. Johannes war froh, als er den armen, rückfälligen, aber weinenden Petrus fand, der seinen Herrn verleugnet hatte; er tröstete und ermunterte ihn und blieb mit ihm zusammen, bis der Herr selber gesprochen: Simon Johanna, hast du mich lieb?“ Es mag nicht so glänzend scheinen, einen Rückfälligen wieder zu bringen, als eine Hure oder einen Trunkenbold zu bessern; aber vor Gottes Augen ist es kein geringes Wunder der Gnade, und dem, welcher das Werkzeug dazu war, gewährt es keinen geringen Trost. Sucht also, meine Brüder, die, welche bei uns waren, aber von uns gegangen sind; sucht diejenigen, welche sich immer noch unter den Hörern finden, welche aber der Gemeinde Unehre gebracht und von uns hinausgetan sind, und das mit Recht, weil wir ihre Unreinheit nicht zulassen konnten; sucht sie mit Gebet und Tränen und Bitten, ob Gott ihnen vielleicht Buße geben möge, damit sie errettet werden. </w:t>
      </w:r>
    </w:p>
    <w:p w14:paraId="5082E260" w14:textId="77777777" w:rsidR="0029421A" w:rsidRDefault="0029421A" w:rsidP="0029421A">
      <w:pPr>
        <w:pStyle w:val="StandardWeb"/>
      </w:pPr>
      <w:r>
        <w:t xml:space="preserve">Hier möchte ich zu den Rückfälligen, die anwesend sind, sagen: lasst diesen Text euch aufheitern, wenn ihr den Wunsch habt, euch zu Gott zu wenden. Kehret wieder, ihr abtrünnigen Kinder, denn der Herr hat sein Volk geheißen, euch zu suchen. Wenn er sich nicht um euch kümmerte, so hätte er nicht von unserem Suchen nach euch gesprochen; aber nachdem er das getan und es all den Seinen zur Pflicht gemacht hat, die zu suchen, welche vom Glauben abirren, ist eine offene Tür für euch da, und Hunderte sitzen an der Pforte gleich Türhütern, um euch zu bewillkommnen. Kommt zurück zu dem Gott, den ihr verlassen habt; oder wenn ihr ihn nie gekannt habt, so möge sein Geist heute eure Herzen brechen und euch zu wahrer Buße führen, damit ihr in Wahrheit errettet werdet! Gott segne euch, arme Rückfällige! Wenn er euch nicht errettet, wird eine Menge Sünden auf euch liegen und ihr müsst ewig sterben. Gott habe Erbarmen mit euch um Christi willen! </w:t>
      </w:r>
    </w:p>
    <w:p w14:paraId="483358A9" w14:textId="77777777" w:rsidR="0029421A" w:rsidRDefault="0029421A" w:rsidP="0029421A">
      <w:pPr>
        <w:pStyle w:val="berschrift2"/>
      </w:pPr>
      <w:r>
        <w:t>II.</w:t>
      </w:r>
    </w:p>
    <w:p w14:paraId="74DD38C9" w14:textId="77777777" w:rsidR="0029421A" w:rsidRDefault="0029421A" w:rsidP="0029421A">
      <w:pPr>
        <w:pStyle w:val="StandardWeb"/>
      </w:pPr>
      <w:r>
        <w:t xml:space="preserve">Wir haben über den besonderen Fall gesprochen und wir wollen jetzt bei einer allgemeinen Tatsache verweilen. </w:t>
      </w:r>
    </w:p>
    <w:p w14:paraId="65D87EB6" w14:textId="77777777" w:rsidR="0029421A" w:rsidRDefault="0029421A" w:rsidP="0029421A">
      <w:pPr>
        <w:pStyle w:val="StandardWeb"/>
      </w:pPr>
      <w:r>
        <w:t xml:space="preserve">Diese allgemeine Tatsache ist wichtig, und wir sind verbunden, ihr besondere Aufmerksamkeit zuzuwenden, da sie eingeleitet wird mit den Worten: „Der soll wissen“. Wenn jemand von euch das Werkzeug gewesen ist, einen Rückfälligen wieder zu bringen, so heißt es: „Der soll wissen“. Das heißt, er soll daran denken, dessen gewiss sein, dadurch getröstet sein, dadurch angefeuert werden. „Der soll wissen,“ und es niemals bezweifeln. Höre es nicht bloß, lieber Mitarbeiter, sondern senke es tief in dein Herz hinein. Wenn ein vom Heiligen Geist inspirierter Apostel sagt: „Der soll wissen,“ so beschwöre ich dich, lass nicht irgendwelche Gleichgültigkeit dich abhalten, dich des vollen Gewichtes der Wahrheit zu vergewissern. </w:t>
      </w:r>
    </w:p>
    <w:p w14:paraId="3D820A86" w14:textId="77777777" w:rsidR="0029421A" w:rsidRDefault="0029421A" w:rsidP="0029421A">
      <w:pPr>
        <w:pStyle w:val="StandardWeb"/>
      </w:pPr>
      <w:r>
        <w:t xml:space="preserve">Was ist es, das du wissen sollst? Wissen, wer den Sünder von dem Irrtum seines Weges bekehrt hat, der hat einer Seele vom Tode geholfen. Dies ist des Wissens wert, nicht wahr? Eine Seele vom Tode erretten ist kein Geringes. Wir haben Männer unter uns, die wir jedes Mal ehren, wenn wir unser Auge auf sie richten, denn sie haben oft kostbares Leben gerettet; sie sind mit dem Rettungsboot gerudert oder sie haben sich in den Strom gestürzt, um Ertrinkende zu retten; sie sind bereit gewesen, ihr eigenes Leben zu wagen unter brennendem Gebälk, um andere von den verzehrenden Flammen zu retten. Wahre Helden diese, viel würdiger des Ruhms, als eure blutbefleckten Männer des Krieges. Gott segne die tapferen Herzen! Möge es England nie an würdigen Männern fehlen, die seinen Küsten den Ruhm der Menschenfreundlichkeit erwerben! Wenn wir einen Mitmenschen der Gefahr ausgesetzt sehen, so schlägt unser Puls rasch und der Wunsch, ihn zu retten, bewegt uns. Ist es nicht so? </w:t>
      </w:r>
    </w:p>
    <w:p w14:paraId="40DA7A91" w14:textId="77777777" w:rsidR="0029421A" w:rsidRDefault="0029421A" w:rsidP="0029421A">
      <w:pPr>
        <w:pStyle w:val="StandardWeb"/>
      </w:pPr>
      <w:r>
        <w:t xml:space="preserve">Aber das Erretten einer Seele vom Tode ist eine weit größere Sache. Lasst uns daran denken, was dieser Tod ist. Er ist nicht ein Nichtsein; ich weiß nicht, ob ich einen Finger rühren würde, um meinen Mitmenschen vom bloßen Nichtsein zu erretten. Ich sehe keinen großen Schaden in der Vernichtung; sicherlich nichts, was mich als eine Strafe für die Sünde in Schrecken setzen würde. Gerade, wie ich keine große Freude in bloßem ewigem Dasein sehe; wenn das alles wäre, was unter ewigem Leben zu verstehen ist, so sehe ich keinen Schrecken im Aufhören des Daseins; ich möchte ebenso gern nicht sein, als sein, soweit bloßes farbloses Dasein oder Nicht-Dasein in Frage kommt. Aber „ewiges Leben“ bedeutet in der Schrift etwas ganz anderes, als ewiges Dasein; es bedeutet ein Dasein, in welchem alle Fähigkeiten in der Fülle der Freude entwickelt sind; ein Dasein, nicht wie das trockene Kraut im Heu, sondern wie die Blume in ihrer ganzen Schönheit. „Sterben“ bedeutet in der Schrift und auch in der gewöhnlichen Sprache nicht aufhören zu sein. Sehr groß ist der Unterschied zwischen den beiden Worten </w:t>
      </w:r>
    </w:p>
    <w:p w14:paraId="189CD5E2" w14:textId="77777777" w:rsidR="0029421A" w:rsidRDefault="0029421A" w:rsidP="0029421A">
      <w:pPr>
        <w:pStyle w:val="StandardWeb"/>
      </w:pPr>
      <w:r>
        <w:t xml:space="preserve">sterben und vernichtet werden. Sterben ist in dem ersten Tode die Trennung des Leibes von der Seele; es ist die Auflösung unseres Körpers in die Elemente, aus denen er zusammengesetzt ist; und den zweiten Tod sterben, heißt den Menschen, Leib und Geist, von seinem Gott trennen, welcher das Leben und die Freude unserer Menschheit ist. Dies ist das ewige Verderben von dem Angesichte des Herrn und von der Herrlichkeit seiner Macht; dies heißt, dass der Palast der Menschheit zerstört und in eine öde Ruine verwandelt wird, die der heulende Drache der Reue und die schreiende Eule der Verzweiflung auf ewig bewohnen. </w:t>
      </w:r>
    </w:p>
    <w:p w14:paraId="53C60456" w14:textId="77777777" w:rsidR="0029421A" w:rsidRDefault="0029421A" w:rsidP="0029421A">
      <w:pPr>
        <w:pStyle w:val="StandardWeb"/>
      </w:pPr>
      <w:r>
        <w:t xml:space="preserve">Die Beschreibungen, welche die Heilige Schrift von dem zweiten Tode gibt, sind entsetzlich im höchsten Grade. Sie spricht von einem „Wurm, der niemals stirbt“ und von einem „Feuer, das niemals verlöscht“, von „den Schrecken des Herrn“, von „Zerscheitern“, von „dem Rauch ihrer Dual“, der „aufsteigen wird von Ewigkeit zu Ewigkeit“ und von dem feurigen Pfuhl“. Ich will nicht all diese schrecklichen Dinge zusammen bringen, aber es sind Worte in der Schrift, welche, wenn sie erwogen werden, machen können, dass einem die Haut schaudert und die Haare zu Berge stehen bei dem bloßen Gedanken an das kommende Gericht. Unsere Freude ist, dass wir, wenn wir in Gottes Hand das Mittel gewesen sind, einen Menschen von dem Irrtum seines Weges zu bekehren, eine Seele von diesem ewigen Tode errettet haben. Jene grauenvolle Hölle wird der Errettete nicht kennen, jenen Zorn wird er nicht fühlen, jene Verbannung von dem Angesichte Gottes wird nicht über ihn verhängt werden. Ist nicht eine Freude, die Welten wert ist, in all diesem? Denkt an das, was diesem Bilde noch hinzuzufügen ist. Wenn ihr eine Seele vom Tode errettet habt, so habt ihr sie in das ewige Leben eingeführt; durch Gottes Gnade wird noch ein Sänger mehr unter jener weißgekleideten Schar sein, der Jehovas Lob singt, noch eine Hand mehr, welche ewiglich die Saiten anbetender Dankbarkeit rührt, noch ein Sünder mehr als Lohn des Erlösers für seine Leiden. O, welches Glück, eine Seele vom Tode errettet zu haben! </w:t>
      </w:r>
    </w:p>
    <w:p w14:paraId="6EA12AC9" w14:textId="77777777" w:rsidR="0029421A" w:rsidRDefault="0029421A" w:rsidP="0029421A">
      <w:pPr>
        <w:pStyle w:val="StandardWeb"/>
      </w:pPr>
      <w:r>
        <w:t xml:space="preserve">Und es ist noch hinzugefügt, dass ihr in solchem Falle eine Menge Sünden bedeckt habt. Wir verstehen dies so, dass mit der Bekehrung eines Sünders all' seine Sünden durch das Versöhnungsblut Jesu bedeckt sind. Wie viele dieser Sünden sind, kann niemand sagen; aber wenn ein Mensch von dem Irrtum seines Weges bekehrt ist, so wird die ganze Masse der Sünde in dem Roten Meer des Blutes Jesu ertränkt und auf ewig hinweggewaschen sein. Nun, erinnert euch, dass euer Heiland in diese Welt kam in einer zweifachen Absicht: er kam, den Tod aufzuheben und die Sünde hinwegzunehmen. Wenn ihr einen Sünder von dem Irrtum seines Weges bekehrt, so werdet ihr in diesen beiden Werken ihm gleich gemacht; nach eurer Weise überwindet ihr in der Kraft des Geistes Gottes den Tod, dadurch dass ihr eine Seele dem zweiten Tode entreißt, und ihr nehmt auch die Sünde vor den Augen Gottes hinweg, indem ihr eine Menge Sünden mit der Versöhnung des Herrn Jesu Christi bedeckt. </w:t>
      </w:r>
    </w:p>
    <w:p w14:paraId="37F34F2A" w14:textId="77777777" w:rsidR="0029421A" w:rsidRDefault="0029421A" w:rsidP="0029421A">
      <w:pPr>
        <w:pStyle w:val="StandardWeb"/>
      </w:pPr>
      <w:r>
        <w:t xml:space="preserve">Beachtet hier, dass der Apostel den Seelengewinnern keinen andern Beweggrund nennt, er sagt nicht: „Wenn ihr einen Sünder von dem Irrtum seines Weges bekehrt, so werdet ihr Ehre einlegen.“ Wahre Menschenliebe verachtet einen solchen Beweggrund. Er sagt nicht: „Wenn ihr einen Sünder von dem Irrtum seines Weges bekehrt, so werdet ihr die Hochachtung der Gemeinde und die Liebe des Bekehrten gewinnen.“ Dies wird der Fall sein, aber wir haben viel edlere Triebfedern. Die Freude des Gutestuns wird in dem Guten selber bestehen; der Lohn einer Liebestat wird in ihrem eigenen Ergebnis gefunden. Wenn wir eine Seele vom Tode errettet haben und eine Menge Sünden bedeckt, das ist Lohn genug, ob auch kein Ohr je von der Tat hört und keine Feder sie je berichtet. Möge es vergessen werden, dass wir die Werkzeuge waren, wenn nur Gutes bewirkt wird; es wird uns Freude machen, selbst wenn wir nicht gewürdigt werden und in dem kalten Schatten der Vergessenheit bleiben. Ja, wenn andere die Ehre für das Gute, was der Herr durch uns gewirkt hat, erhalten, so wollen wir nicht murren, es soll uns Freude genug sein, zu wissen, dass eine Seele vom Tode errettet und eine Menge Sünden bedeckt ist. </w:t>
      </w:r>
    </w:p>
    <w:p w14:paraId="0C30D8B3" w14:textId="77777777" w:rsidR="0029421A" w:rsidRDefault="0029421A" w:rsidP="0029421A">
      <w:pPr>
        <w:pStyle w:val="StandardWeb"/>
      </w:pPr>
      <w:r>
        <w:t xml:space="preserve">Und, liebe Brüder, lasst uns daran gedenken, dass das Erretten der Seelen vom Tode Jesu Ehre bringt, denn es gibt keine Errettung der Seelen ausgenommen durch sein Blut. Ihr und ich, was können wir tun, eine Seele vom Tode zu erretten? Von uns selber nichts, ebenso wenig wie die Feder, die auf dem Tische liegt, die Pilgerreise“ schreiben könnte; aber lasst einen Bunyan die Feder ergreifen, und das unvergleichliche Werk ist geschrieben. So könnet ihr und ich nichts tun, um Seelen zu bekehren, bis Gottes ewiger Geist uns in die Hand nimmt; aber dann kann er Wunder durch uns wirken, und sich Ruhm durch uns verschaffen, während es für uns Freude genug sein wird, zu wissen, dass Jesus geehrt und der Heilige Geist verherrlicht wird. Niemand spricht von Homers Feder, niemand hat sie in ein goldenes Futteral gelegt oder ihre berühmten Taten veröffentlicht; und auch wir wünschen keine Ehre unter den Menschen; es wird uns genug sein, wenn wir die Feder in der Hand des Heilandes gewesen sind, womit er seinen Gnadenbund auf die fleischernen Tafeln der Menschenherzen geschrieben hat. Dies ist der goldene Lohn für einen Mann, der wirklich seinen Herrn liebt; Jesus ist verherrlicht, Sünder sind errettet. </w:t>
      </w:r>
    </w:p>
    <w:p w14:paraId="48F607B8" w14:textId="77777777" w:rsidR="0029421A" w:rsidRDefault="0029421A" w:rsidP="0029421A">
      <w:pPr>
        <w:pStyle w:val="StandardWeb"/>
      </w:pPr>
      <w:r>
        <w:t xml:space="preserve">Nun möchte ich euch darauf aufmerksam machen, dass alles, was der Apostel hier sagt, sich auf die Bekehrung eines Einzigen bezieht. „So jemand unter euch irren würde von der Wahrheit, und jemand bekehrte ihn, der soll wissen, dass wer den Sünder bekehrt hat von dem Irrtum seines Weges, der hat einer Seele vom Tode geholfen.“ Hast du nie gewünscht, dass du ein Whitefield wärest? Hast du, junger Mann, nie in deiner innersten Seele ein großes Verlangen gefühlt, ein zweiter Mc Cheyne oder Moffat zu sein? Hege dieses Verlangen, aber zu gleicher Zeit sei glücklich, einen Sünder zu Jesu Christo zu bringen, denn dem, welcher nur einen bekehrt, wird zu wissen getan, dass nichts Geringes bewirkt ist; denn er hat eine Seele vom Tode errettet und eine Menge Sünden bedeckt. </w:t>
      </w:r>
    </w:p>
    <w:p w14:paraId="2192FCA1" w14:textId="77777777" w:rsidR="0029421A" w:rsidRDefault="0029421A" w:rsidP="0029421A">
      <w:pPr>
        <w:pStyle w:val="StandardWeb"/>
      </w:pPr>
      <w:r>
        <w:t xml:space="preserve">Und es wird nichts gesagt über denjenigen, welcher das Werkzeug hierbei ist. Es heißt nicht: „Wenn ein Prediger jemand bekehrt oder wenn ein berühmter und beredter Theologe es getan.“ Wenn diese Tat von dem Kleinsten in unserem Israel getan ist, wenn ein Kind seinem Vater von Jesu erzählt, wenn eine Dienstmagd einen Traktat hinlegt, wo irgendeine arme Seele ihn findet und das Heil empfängt, wenn der einfachste Prediger an der Straßenecke zu einem Diebe oder einer Hure spricht, und deren Seele errettet wird, so soll er wissen, dass wer einen Sünder von dem Irrtum seines Weges bekehrt, sei er, wer er wolle, der hat eine Seele vom Tode errettet. </w:t>
      </w:r>
    </w:p>
    <w:p w14:paraId="1EF27DB7" w14:textId="77777777" w:rsidR="0029421A" w:rsidRDefault="0029421A" w:rsidP="0029421A">
      <w:pPr>
        <w:pStyle w:val="StandardWeb"/>
      </w:pPr>
      <w:r>
        <w:t xml:space="preserve">Nun, Geliebte, was folgt hieraus? Lasst uns Sehnsucht haben, bei der Bekehrung von Sündern gebraucht zu werden. Jakobus spricht in dieser Stelle weder von dem Heiligen Geist, noch von dem Herrn Jesu Christo, denn er schrieb an die, welche sicherlich der wichtigen Wahrheiten in Betreff des Heiligen Geistes und des Sohnes Gottes sich erinnerten; aber doch mag es hier angemessen sein, euch darauf hinzuweisen, dass wir unsern Mitmenschen im Geistlichen nichts Gutes tun können ohne den Geist Gottes und ihnen nicht zum Segen werden, wenn wir ihnen nicht Jesum Christum, den Gekreuzigten“ predigen. Gott muss uns gebrauchen; aber, lasst uns uns sehnen, gebraucht zu werden, beten, gebraucht zu werden und danach schmachten, gebraucht zu werden! Liebe Brüder und Schwestern, lasst uns uns reinigen von allem, was es hindern könnte, dass wir vom Herrn gebraucht werden. Wenn etwas da ist, was wir tun oder unterlassen, etwas Böses, das wir in uns dulden oder eine Gnade, die wir vernachlässigen, was uns untauglich macht, von Gott gebraucht zu werden, so lasst uns den Herrn bitten, uns zu reinigen, auszubessern und zu scheuern, bis wir Gefäße sind, die zum Gebrauch des Meisters taugen. Dann lasst uns achten auf Gelegenheiten, nützlich zu sein; lasst uns Ohren und Augen offen halten, bereit, jeden Anlass zum Gutestun zu benutzen; lasst uns nicht zufrieden sein, bis wir nützlich sind, sondern dies zum Hauptzweck und Streben unsers Lebens machen. Auf die eine oder andere Weise müssen und wollen wir Seelen zu Jesu Christo bringen. Wie Rahel rief: „Schaffe mir Kinder; wo nicht, so sterbe ich,“ so möge niemand von euch zufrieden sein, wenn er unfruchtbar im Reiche Gottes ist. Schreiet und seufzet, bis ihr einen Brand aus dem Feuer gerissen habt und wenigstens einen Sünder zu Jesu Christo gebracht, so dass auch ihr eine Seele vom Tode gerettet und eine Menge Sünden bedeckt habt. </w:t>
      </w:r>
    </w:p>
    <w:p w14:paraId="57CD850F" w14:textId="77777777" w:rsidR="0029421A" w:rsidRDefault="0029421A" w:rsidP="0029421A">
      <w:pPr>
        <w:pStyle w:val="berschrift2"/>
      </w:pPr>
      <w:r>
        <w:t>III.</w:t>
      </w:r>
    </w:p>
    <w:p w14:paraId="02767768" w14:textId="77777777" w:rsidR="0029421A" w:rsidRDefault="0029421A" w:rsidP="0029421A">
      <w:pPr>
        <w:pStyle w:val="StandardWeb"/>
      </w:pPr>
      <w:r>
        <w:t xml:space="preserve">Und nun lasst uns auf ein paar Minuten nur zu dem Punkt uns wenden, welcher nicht in dem Text ist. Ich wollte eine spezielle Anwendung von diesem allem auf die Bekehrung von Kindern machen. </w:t>
      </w:r>
    </w:p>
    <w:p w14:paraId="15CF73ED" w14:textId="77777777" w:rsidR="0029421A" w:rsidRDefault="0029421A" w:rsidP="0029421A">
      <w:pPr>
        <w:pStyle w:val="StandardWeb"/>
      </w:pPr>
      <w:r>
        <w:t xml:space="preserve">Geliebte Freunde, ich hoffe, ihr vergesst nicht ganz und gar die Sonntagsschule, und doch ist mir bange, viele Christen wissen kaum, dass es überhaupt Sonntagsschulen gibt; sie wissen es vom Hörensagen, aber nicht durch eigene Beobachtung. Wahrscheinlich haben sie im Laufe von zwanzig Jahren nie die Schule besucht, noch sich darum bekümmert. Sie würden froh sein zu hören, dass ein Erfolg erreicht wäre, aber obgleich sie nichts von der Sache, weder in der einen, noch in der andern Art gehört haben, sind sie wohl zufrieden. In den meisten Gemeinden findet man eine Schar junger und feuriger Gemüter, die sich der Sonntagsschularbeit widmen; indes ist eine große Anzahl anderer da, welche die Schule sehr heben könnten, aber nie etwas dergleichen versuchen. Man möchte sie entschuldigen, wenn sie andere Arbeit zu tun hätten; aber unglücklicherweise tun sie nichts für das Reich Gottes, sondern schlagen nur die Zeit tot, während diese Arbeit, die zur Hand liegt und ihren Beistand verlangt, ganz vernachlässigt wird. Ich will nicht sagen, dass hier solche Faule sind, aber ich bin nicht im Stande zu glauben, dass wir ganz frei von ihnen sind, und deshalb will ich das Gewissen bitten, bei den Schuldigen seine Arbeit zu tun. </w:t>
      </w:r>
    </w:p>
    <w:p w14:paraId="529F05D8" w14:textId="77777777" w:rsidR="0029421A" w:rsidRDefault="0029421A" w:rsidP="0029421A">
      <w:pPr>
        <w:pStyle w:val="StandardWeb"/>
      </w:pPr>
      <w:r>
        <w:t xml:space="preserve">Kinder müssen errettet werden; Kinder können errettet werden; Kinder sollen durch Mittel errettet werden. Kinder können errettet werden, während sie noch Kinder sind. Er, der sprach: Lasst die Kindlein zu mir kommen und wehret ihnen nicht, denn solcher ist das Reich Gottes,“ beabsichtigte nie, dass seine Kirche sagen sollte: „Wir wollen später nach den Kindern sehen, wenn sie erwachsen sind.“ Er beabsichtigte, dass es eine Sache des Gebets und ernster Bemühungen sein sollte, die Kinder als Kinder zu Gott zu bekehren. </w:t>
      </w:r>
    </w:p>
    <w:p w14:paraId="39B00989" w14:textId="77777777" w:rsidR="0029421A" w:rsidRDefault="0029421A" w:rsidP="0029421A">
      <w:pPr>
        <w:pStyle w:val="StandardWeb"/>
      </w:pPr>
      <w:r>
        <w:t xml:space="preserve">Die Belehrung eines Kindes erfordert dasselbe Werk der göttlichen Gnade und hat dieselben gesegneten Folgen wie die Bekehrung eines Erwachsenen. Es ist die Errettung der Seele vom Tode und das Bedecken einer Menge Sünden, aber bei der Bekehrung eines Kindes ist außerdem noch die Freude da, dass sehr vielem Bösen dadurch vorgebeugt ist. Die Bekehrung bewahrt ein Kind vor einer Menge Sünden. Wenn Gottes ewige Barmherzigkeit dein Lehren an einem kleinen Plauderer segnet, wie glücklich wird das Leben dieses Knaben sein im Vergleich mit dem, was es gewesen wäre, wenn er in Torheit, Sünde und Schande aufgewachsen und erst nach langer Zeit bekehrt worden wäre! Es ist die höchste Weisheit und die beste Klugheit, für unsere Kinder zu beten, dass ihre Herzen, während sie noch jung sind, dem Heiland gegeben werden. Den verlorenen Sohn wieder zu bringen, ist gut, aber ihn davor zu bewahren, je ein verlorener Sohn zu werden, ist besser. Den Dieb und den Trunkenbold zurückzuführen, ist eine lobenswerte Tat, aber so zu handeln, dass der Knabe nie ein Dieb oder ein Trunkenbold wird, ist weit besser; daher steht die Sonntagsschule sehr hoch in der Reihe menschenfreundlicher Unternehmungen, und Christen sollten sehr eifrig darin wirken. Wer ein Kind von dem Irrtum seines Weges bekehrt, bedeckt eine Menge Sünden und verhindert auch eine Menge. </w:t>
      </w:r>
    </w:p>
    <w:p w14:paraId="316A8CFC" w14:textId="77777777" w:rsidR="0029421A" w:rsidRDefault="0029421A" w:rsidP="0029421A">
      <w:pPr>
        <w:pStyle w:val="StandardWeb"/>
      </w:pPr>
      <w:r>
        <w:t xml:space="preserve">Außerdem gibt dies der Kirche die Hoffnung, mit den besten der Männer und Frauen versehen zu werden. Die Samuele und Salomos der Kirche werden in ihrer Jugend weise gemacht; David und Josia waren zarten Herzens im zarten Alter. Lest das Leben der bedeutendsten Prediger, und ihr werdet gewöhnlich finden, dass sie früh Christen wurden. Obgleich nicht schlechthin notwendig, ist es doch sehr günstig für die Entwicklung eines christlichen Charakters, wenn der Grund desselben in früher Frömmigkeit gelegt ist. Ich erwarte nicht, die Gemeinden Jesu Christi für gewöhnlich von denen aufgebaut zu sehen, welche fast ihr Leben hindurch in Sünden gelebt haben, sondern dadurch, dass in ihrer Mitte junge Männer und Mädchen in der Zucht und Vermahnung zum Herrn aufwachsen und Pfeiler in dem Hause unsers Gottes werden. Wenn wir starke Christen wollen, so müssen wir auf die blicken, welche in ihrer Jugend Christen waren. Bäume müssen in den Höfen unsers Herrn gepflanzt werden, während sie noch jung sind, wenn sie lange leben und gut gedeihen sollen. </w:t>
      </w:r>
    </w:p>
    <w:p w14:paraId="5FAF6C92" w14:textId="77777777" w:rsidR="0029421A" w:rsidRDefault="0029421A" w:rsidP="0029421A">
      <w:pPr>
        <w:pStyle w:val="StandardWeb"/>
      </w:pPr>
      <w:r>
        <w:t xml:space="preserve">Und, Brüder, ich fühle, dass die Arbeit des Unterrichts der Jugend in dieser Zeit eine höhere Wichtigkeit hat, als je zuvor, denn es gibt jetzt solche, die in unsere Häuser schleichen und Männer und Frauen mit ihrer falschen Lehre verführen. Lasst die Sonntagsschullehrer Englands ihre Kinder gut lehren. Lasst sie nicht bloß ihre Zeit mit frommen Reden ausfüllen, sondern sie in dem ganzen Evangelium und den Lehren von der Gnade so unterweisen, dass sie dieselben verstehen, und lasst sie für die Kinder beten und niemals zufrieden sein, wenn die Kinder nicht zu dem Herrn Jesu Christo bekehrt und in die Gemeinde aufgenommen sind, dann werde ich mich nicht vor dem Papsttum fürchten. Römische Priester sagten in früheren Zeiten, sie hätten England wieder zu Rom zurückführen können, wenn nicht die Katechisation der Kinder gewesen wäre. Wir haben Katechismen bei Seite gelegt, ich denke, ohne hinreichenden Grund; aber jedenfalls, wenn wir keine Katechismen gebrauchen, müssen wir entschiedene, deutliche, einfache Belehrung zurückbringen, müssen ermahnen und beten um sofortige Bekehrung der Kinder zu dem Herrn Jesu Christo. Der Geist Gottes wartet darauf, uns in dieser Bemühung zu helfen. Er ist mit uns, wenn wir mit ihm sind. Er ist bereit, den einfachsten Lehrer zu segnen, und sogar die Kleinkinderklassen sollen nicht ohne einen Segen sein. Er kann uns Worte und Gedanken geben, die für unsere kleinen Zuhörer passen. Er kann uns so segnen, dass wir es verstehen, ein Wort zu rechter Zeit in das jugendliche Ohr zu sprechen. Und o, wenn es nicht so wäre, wenn sich keine Lehrer fänden, oder wenn sie untreu wären, so würden wir die Kinder, die in unsern Schulen gewesen sind, zurück zur Welt geben und wie ihre Eltern, die Religion hassen sehen wegen der Langeweile, die sie in der Sonntagsschule empfunden haben, und wir würden eine Rasse von Ungläubigen oder ein Geschlecht von Abergläubischen hervorbringen; die goldene Gelegenheit würde verloren sein und sehr ernste Verantwortlichkeit würde auf uns ruhen! Ich bitte alle, die das Volk lieb haben, für die Sonntagsschule zu beten; ich bitte alle, welche den Herrn Jesum Christum lieb haben und wünschen, dass sein Reich komme, sehr freundlich gegen die Jugend zu sein und zu beten, dass ihre Herzen für Jesum gewonnen werden. </w:t>
      </w:r>
    </w:p>
    <w:p w14:paraId="67E512C0" w14:textId="77777777" w:rsidR="0029421A" w:rsidRDefault="0029421A" w:rsidP="0029421A">
      <w:pPr>
        <w:pStyle w:val="StandardWeb"/>
      </w:pPr>
      <w:r>
        <w:t xml:space="preserve">Ich habe nicht gesprochen, wie ich hätte sprechen mögen, aber die Sache liegt mir sehr am Herzen; es ist eine, die schwer auf allen Gewissen lasten sollte; aber ich muss sie jetzt verlassen. Gott muss eure Gedanken völlig in dieselbe hineinführen; ich verlasse sie, aber nicht, ehe ich diese Fragen getan habe: Was habt ihr für Belehrung der Kinder getan, jeder von euch? Was habt ihr für die Bekehrung eurer eigenen Kinder getan? Seid ihr ganz rein in dieser Sache? Legt ihr je eure Arme um eures Knaben Nacken und betet für ihn und mit ihm? Vater, du wirst finden, dass ein solches Tun viel Einfluss auf deinen Sohn haben wird. Mutter, redest du je mit deiner kleinen Tochter von Christo, dem Gekreuzigten? Unter Gottes Hand kannst du ebenso wohl eine geistliche wie eine leibliche Mutter für dies dein geliebtes Kind sein. Was tut ihr, die ihr Vormünder und Lehrer der Jugend seid? Seid ihr rein betreffs ihrer Seelen? Ihr Lehrer an Wochentagen sowohl wie ihr, die ihr am Sabbat arbeitet, tut ihr alles, was ihr solltet, dass eure Knaben und Mädchen früh dahin gebracht werden, sich zum Herrn zu bekennen? Ich überlasse es euch, darüber nachzudenken. </w:t>
      </w:r>
    </w:p>
    <w:p w14:paraId="5A0D374D" w14:textId="77777777" w:rsidR="0029421A" w:rsidRDefault="0029421A" w:rsidP="0029421A">
      <w:pPr>
        <w:pStyle w:val="StandardWeb"/>
      </w:pPr>
      <w:r>
        <w:t xml:space="preserve">Ihr werdet einen großen Lohn empfangen, wenn ihr in den Himmel kommt wie ich hoffe, dass es geschehen wird und dann viele liebe Kinder dort findet, die euch in den ewigen Wohnungen willkommen heißen; es wird noch einen Himmel zu eurem eigenen Himmel hinzufügen, wenn ihr dort himmlische Wesen trefft, die euch als den Lehrer begrüßen, der sie zu Jesu gebracht hat. Ich möchte nicht allein zum Himmel gehen; möchtet ihr das? Ich möchte nicht eine Krone im Himmel haben ohne einen Stern darin, weil nie eine Seele durch mich errettet ward; möchtet ihr das? Dort gehen sie, die heilige Herde der Blut-erkauften Schafe, der große Hirte führt sie; vielen von ihnen folgen Zwillinge, und andere haben jedes sein Lamm; möchtest du ein unfruchtbares Schaf in der Herde des großen Hirten sein? Die Scene ändert sich. Hört den Tritt eines großen Heeres. Ich höre die Kriegsmusik, die Siegeslieder tönen in meinen Ohren. Die Krieger ziehen heim und jeder bringt seine Trophäe auf der Schulter, zur Ehre seines großen Anführers. Sie strömen ein durch die Perlentore, sie ziehen im Triumph zu dem himmlischen Kapitol, die goldenen Gassen entlang und jeder Krieger trägt sein Teil der Beute. Wirst du da sein? Und wenn du da bist, wirst du ohne eine Trophäe einhergehen und nichts zum Glanz des Triumphes beitragen? Wirst du nichts haben, was du in der Schlacht gewonnen, nichts, was du je für Jesum mit deinem Schwert oder Bogen genommen hast? Wiederum ist eine andere Scene vor mir. Ich höre sie das Erntefest feiern und ich sehe die Schnitter, jeder seine Garbe tragend. Einige von ihnen sind gebeugt unter den Haufen Garben, die auf ihren glücklichen Schultern liegen. Sie gingen hin mit Weinen, aber sie kommen mit Freuden und bringen ihre Garben. Dort kommt einer, der nur eine kleine Hand voll trägt, aber es ist reiches Korn; ihm war nur ein kleines Stück Land und wenig Saatkorn anvertraut, doch ist es sehr vervielfältigt worden. </w:t>
      </w:r>
    </w:p>
    <w:p w14:paraId="480F5FDC" w14:textId="77777777" w:rsidR="0029421A" w:rsidRDefault="0029421A" w:rsidP="0029421A">
      <w:pPr>
        <w:pStyle w:val="StandardWeb"/>
      </w:pPr>
      <w:r>
        <w:t xml:space="preserve">Wirst du da sein ohne auch nur eine einzige Ähre? Hast du nie gepflügt und gesät und deshalb nie geerntet? Wenn das, so könnte der Freudenruf jedes Schnitters dir wohl einen neuen Stich durchs Herz geben, wenn du daran denkst, dass du nicht sätest und deshalb nicht ernten konntest. Wenn du meinen Herrn nicht lieb hast, so behaupte nicht, dass du es hast. Wenn er dich nie mit seinem Blut erkauft hat, so lüge ihm nicht und komme nicht zu seinem Tisch, und sage nicht, dass du sein Diener bist; aber wenn seine teuren Wunden dich erkauft haben, so gib dich ihm hin, und wenn du ihn lieb hast, so weide seine Schafe und weide seine Lämmer. Er steht hier, ungesehen von meinen Augen, aber erkannt von meinem Glauben, er zeigt euch die Wundmale in seinen Händen und seinen Füßen, und er spricht zu euch: „Friede sei mit euch! Gleichwie mich der Vater gesandt hat, so sende ich euch. Geht hin in alle Welt und predigt das Evangelium aller Kreatur, und dies wisst, wer einen Sünder von dem Irrtum seines Weges bekehret, der wird eine Seele vom Tode erretten und eine Menge der Sünden bedecken.“ Guter Herr, hilf uns, dir zu dienen! Amen. </w:t>
      </w:r>
    </w:p>
    <w:p w14:paraId="1864C80D" w14:textId="77777777" w:rsidR="0029421A" w:rsidRPr="004930D3" w:rsidRDefault="0029421A" w:rsidP="004930D3">
      <w:pPr>
        <w:rPr>
          <w:lang w:eastAsia="de-DE"/>
        </w:rPr>
      </w:pPr>
    </w:p>
    <w:p w14:paraId="515F64EF" w14:textId="77777777" w:rsidR="00BD71A4" w:rsidRDefault="00BD71A4">
      <w:pPr>
        <w:spacing w:after="0" w:line="240" w:lineRule="auto"/>
        <w:rPr>
          <w:rFonts w:eastAsia="Times New Roman"/>
          <w:b/>
          <w:bCs/>
          <w:color w:val="000000"/>
          <w:kern w:val="36"/>
          <w:sz w:val="36"/>
          <w:szCs w:val="48"/>
          <w:lang w:eastAsia="de-DE"/>
        </w:rPr>
      </w:pPr>
      <w:r>
        <w:br w:type="page"/>
      </w:r>
    </w:p>
    <w:p w14:paraId="53B00149" w14:textId="77777777" w:rsidR="00D5498D" w:rsidRPr="00D5498D" w:rsidRDefault="00D5498D" w:rsidP="008E63BE">
      <w:pPr>
        <w:pStyle w:val="berschrift1"/>
      </w:pPr>
      <w:r w:rsidRPr="00D5498D">
        <w:t>Quellen:</w:t>
      </w:r>
    </w:p>
    <w:p w14:paraId="3AB25D68"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Der Seelengewinner oder wie man Sünder zum Heiland führen soll </w:t>
      </w:r>
    </w:p>
    <w:p w14:paraId="67B6200B"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Von </w:t>
      </w:r>
    </w:p>
    <w:p w14:paraId="50F827DA"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 xml:space="preserve">C. H. Spurgeon </w:t>
      </w:r>
    </w:p>
    <w:p w14:paraId="5B1DB893" w14:textId="77777777"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Autorisierte Übersetzung von</w:t>
      </w:r>
      <w:r w:rsidRPr="004930D3">
        <w:rPr>
          <w:rFonts w:eastAsia="Times New Roman"/>
          <w:szCs w:val="24"/>
          <w:lang w:eastAsia="de-DE"/>
        </w:rPr>
        <w:br/>
        <w:t xml:space="preserve">Ernst Spliedt </w:t>
      </w:r>
    </w:p>
    <w:p w14:paraId="0071EDED" w14:textId="73267D48" w:rsidR="004930D3" w:rsidRPr="004930D3" w:rsidRDefault="004930D3" w:rsidP="004930D3">
      <w:pPr>
        <w:spacing w:before="100" w:beforeAutospacing="1" w:after="100" w:afterAutospacing="1" w:line="240" w:lineRule="auto"/>
        <w:rPr>
          <w:rFonts w:eastAsia="Times New Roman"/>
          <w:szCs w:val="24"/>
          <w:lang w:eastAsia="de-DE"/>
        </w:rPr>
      </w:pPr>
      <w:r w:rsidRPr="004930D3">
        <w:rPr>
          <w:rFonts w:eastAsia="Times New Roman"/>
          <w:szCs w:val="24"/>
          <w:lang w:eastAsia="de-DE"/>
        </w:rPr>
        <w:t>Heilbronn,</w:t>
      </w:r>
      <w:r w:rsidRPr="004930D3">
        <w:rPr>
          <w:rFonts w:eastAsia="Times New Roman"/>
          <w:szCs w:val="24"/>
          <w:lang w:eastAsia="de-DE"/>
        </w:rPr>
        <w:br/>
        <w:t xml:space="preserve">Verlag von Max Kielmann. </w:t>
      </w:r>
      <w:r w:rsidRPr="004930D3">
        <w:rPr>
          <w:rFonts w:eastAsia="Times New Roman"/>
          <w:szCs w:val="24"/>
          <w:lang w:eastAsia="de-DE"/>
        </w:rPr>
        <w:br/>
        <w:t xml:space="preserve">1896 </w:t>
      </w:r>
    </w:p>
    <w:p w14:paraId="222E2CE8" w14:textId="7112FC9C"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C722B7">
        <w:rPr>
          <w:rFonts w:eastAsia="Times New Roman"/>
          <w:color w:val="000000"/>
          <w:szCs w:val="24"/>
          <w:lang w:eastAsia="de-DE"/>
        </w:rPr>
        <w:t>September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607D7C86" w14:textId="77777777" w:rsidR="00BD71A4" w:rsidRDefault="00E23833"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91EFC04" w14:textId="77777777" w:rsidR="00BD71A4" w:rsidRDefault="00E23833"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44B70F67" w14:textId="77777777" w:rsidR="00BD71A4" w:rsidRDefault="00E23833"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3DD6B61D" w14:textId="77777777" w:rsidR="00BD71A4" w:rsidRDefault="00E23833"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71154C4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91B2B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66C85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EC157" w14:textId="77777777" w:rsidR="00E23833" w:rsidRDefault="00E23833" w:rsidP="00CA68D9">
      <w:pPr>
        <w:spacing w:after="0" w:line="240" w:lineRule="auto"/>
      </w:pPr>
      <w:r>
        <w:separator/>
      </w:r>
    </w:p>
  </w:endnote>
  <w:endnote w:type="continuationSeparator" w:id="0">
    <w:p w14:paraId="0D623195" w14:textId="77777777" w:rsidR="00E23833" w:rsidRDefault="00E2383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CCE3" w14:textId="77777777" w:rsidR="00E23833" w:rsidRDefault="00E23833" w:rsidP="00CA68D9">
      <w:pPr>
        <w:spacing w:after="0" w:line="240" w:lineRule="auto"/>
      </w:pPr>
      <w:r>
        <w:separator/>
      </w:r>
    </w:p>
  </w:footnote>
  <w:footnote w:type="continuationSeparator" w:id="0">
    <w:p w14:paraId="0BCEDCCE" w14:textId="77777777" w:rsidR="00E23833" w:rsidRDefault="00E23833" w:rsidP="00CA68D9">
      <w:pPr>
        <w:spacing w:after="0" w:line="240" w:lineRule="auto"/>
      </w:pPr>
      <w:r>
        <w:continuationSeparator/>
      </w:r>
    </w:p>
  </w:footnote>
  <w:footnote w:id="1">
    <w:p w14:paraId="2A911ED0" w14:textId="624437D2" w:rsidR="004930D3" w:rsidRDefault="004930D3">
      <w:pPr>
        <w:pStyle w:val="Funotentext"/>
      </w:pPr>
      <w:r>
        <w:rPr>
          <w:rStyle w:val="Funotenzeichen"/>
        </w:rPr>
        <w:footnoteRef/>
      </w:r>
      <w:r>
        <w:t xml:space="preserve"> Das Wort „church“ (Kirche) steht in dem englischen Neuen Testament, wo in unserem „Gemeinde“ steht.</w:t>
      </w:r>
    </w:p>
  </w:footnote>
  <w:footnote w:id="2">
    <w:p w14:paraId="7738EBAA" w14:textId="6144020C" w:rsidR="004930D3" w:rsidRDefault="004930D3">
      <w:pPr>
        <w:pStyle w:val="Funotentext"/>
      </w:pPr>
      <w:r>
        <w:rPr>
          <w:rStyle w:val="Funotenzeichen"/>
        </w:rPr>
        <w:footnoteRef/>
      </w:r>
      <w:r>
        <w:t xml:space="preserve"> 1. Kor. 15,45 heißt nach der engl. Übersetzung: „Der erste Mensch, Adam, war gemacht zu einer lebendigen Seele; der letzte Adam zu einem lebengebenden Geiste“. A. d. Üb.</w:t>
      </w:r>
    </w:p>
  </w:footnote>
  <w:footnote w:id="3">
    <w:p w14:paraId="05E69A98" w14:textId="7B72E504" w:rsidR="004930D3" w:rsidRDefault="004930D3">
      <w:pPr>
        <w:pStyle w:val="Funotentext"/>
      </w:pPr>
      <w:r>
        <w:rPr>
          <w:rStyle w:val="Funotenzeichen"/>
        </w:rPr>
        <w:footnoteRef/>
      </w:r>
      <w:r>
        <w:t xml:space="preserve"> Zwei bedeutende Prediger der Dissidenten. A. d. Üb.</w:t>
      </w:r>
    </w:p>
  </w:footnote>
  <w:footnote w:id="4">
    <w:p w14:paraId="17C7F755" w14:textId="1D651F79" w:rsidR="004930D3" w:rsidRDefault="004930D3">
      <w:pPr>
        <w:pStyle w:val="Funotentext"/>
      </w:pPr>
      <w:r>
        <w:rPr>
          <w:rStyle w:val="Funotenzeichen"/>
        </w:rPr>
        <w:footnoteRef/>
      </w:r>
      <w:r>
        <w:t xml:space="preserve"> Ein sehr korpulenter Mann und ein ausgezeichneter Prediger. A. d. Üb.</w:t>
      </w:r>
    </w:p>
  </w:footnote>
  <w:footnote w:id="5">
    <w:p w14:paraId="12387047" w14:textId="77777777" w:rsidR="004930D3" w:rsidRPr="004930D3" w:rsidRDefault="004930D3" w:rsidP="004930D3">
      <w:pPr>
        <w:spacing w:after="0" w:line="240" w:lineRule="auto"/>
        <w:rPr>
          <w:rFonts w:eastAsia="Times New Roman"/>
          <w:szCs w:val="24"/>
          <w:lang w:eastAsia="de-DE"/>
        </w:rPr>
      </w:pPr>
      <w:r>
        <w:rPr>
          <w:rStyle w:val="Funotenzeichen"/>
        </w:rPr>
        <w:footnoteRef/>
      </w:r>
      <w:r>
        <w:t xml:space="preserve"> </w:t>
      </w:r>
      <w:r w:rsidRPr="004930D3">
        <w:rPr>
          <w:rFonts w:eastAsia="Times New Roman"/>
          <w:szCs w:val="24"/>
          <w:lang w:eastAsia="de-DE"/>
        </w:rPr>
        <w:t>Aus Bunyans Pilgerreise. A. d. Üb.</w:t>
      </w:r>
    </w:p>
    <w:p w14:paraId="21687567" w14:textId="1A380852" w:rsidR="004930D3" w:rsidRDefault="004930D3">
      <w:pPr>
        <w:pStyle w:val="Funotentext"/>
      </w:pPr>
    </w:p>
  </w:footnote>
  <w:footnote w:id="6">
    <w:p w14:paraId="22556E77" w14:textId="333964BA" w:rsidR="004930D3" w:rsidRDefault="004930D3">
      <w:pPr>
        <w:pStyle w:val="Funotentext"/>
      </w:pPr>
      <w:r>
        <w:rPr>
          <w:rStyle w:val="Funotenzeichen"/>
        </w:rPr>
        <w:footnoteRef/>
      </w:r>
      <w:r>
        <w:t xml:space="preserve"> Es war die tiefe Demut Spurgeons, die sich nie über den erhob, der getadelt werden musste; wie er sich denn überhaupt nie herabließ zu dem, mit dem er sprach, wie tief dieser auch unter ihm stehen mochte, sondern ihn zu sich hinauf hob. A. d. Üb.</w:t>
      </w:r>
    </w:p>
  </w:footnote>
  <w:footnote w:id="7">
    <w:p w14:paraId="1302EA72" w14:textId="59849E57" w:rsidR="004930D3" w:rsidRDefault="004930D3">
      <w:pPr>
        <w:pStyle w:val="Funotentext"/>
      </w:pPr>
      <w:r>
        <w:rPr>
          <w:rStyle w:val="Funotenzeichen"/>
        </w:rPr>
        <w:footnoteRef/>
      </w:r>
      <w:r>
        <w:t xml:space="preserve"> Diese Vorlesung wurde an einem Freitagnachmittag gehalten, als die Lehrer und Studenten eines andern College ihre Brüder in Spurgeons College besuchten. A. d. Herausgebers.</w:t>
      </w:r>
    </w:p>
  </w:footnote>
  <w:footnote w:id="8">
    <w:p w14:paraId="6F8098D0" w14:textId="77777777" w:rsidR="004930D3" w:rsidRPr="004930D3" w:rsidRDefault="004930D3" w:rsidP="004930D3">
      <w:pPr>
        <w:pStyle w:val="Funotentext"/>
      </w:pPr>
      <w:r w:rsidRPr="004930D3">
        <w:footnoteRef/>
      </w:r>
      <w:r>
        <w:t xml:space="preserve"> </w:t>
      </w:r>
      <w:r w:rsidRPr="004930D3">
        <w:t>Ein bei ungebildeten Engländern sehr gewöhnlicher Fehler. A. d. Üb.</w:t>
      </w:r>
    </w:p>
    <w:p w14:paraId="313DBA8F" w14:textId="337352E8" w:rsidR="004930D3" w:rsidRDefault="004930D3">
      <w:pPr>
        <w:pStyle w:val="Funotentext"/>
      </w:pPr>
    </w:p>
  </w:footnote>
  <w:footnote w:id="9">
    <w:p w14:paraId="67053E5E" w14:textId="6F6A9313" w:rsidR="004930D3" w:rsidRDefault="004930D3">
      <w:pPr>
        <w:pStyle w:val="Funotentext"/>
      </w:pPr>
      <w:r>
        <w:rPr>
          <w:rStyle w:val="Funotenzeichen"/>
        </w:rPr>
        <w:footnoteRef/>
      </w:r>
      <w:r>
        <w:t xml:space="preserve"> Einer der Lehrer in Spurgeons College. A. d. Üb.</w:t>
      </w:r>
    </w:p>
  </w:footnote>
  <w:footnote w:id="10">
    <w:p w14:paraId="6B86B367" w14:textId="32A57F08" w:rsidR="004930D3" w:rsidRDefault="004930D3">
      <w:pPr>
        <w:pStyle w:val="Funotentext"/>
      </w:pPr>
      <w:r>
        <w:rPr>
          <w:rStyle w:val="Funotenzeichen"/>
        </w:rPr>
        <w:footnoteRef/>
      </w:r>
      <w:r>
        <w:t xml:space="preserve"> Gemeindevorsteher</w:t>
      </w:r>
    </w:p>
  </w:footnote>
  <w:footnote w:id="11">
    <w:p w14:paraId="2ED726C5" w14:textId="000A857A" w:rsidR="004930D3" w:rsidRDefault="004930D3">
      <w:pPr>
        <w:pStyle w:val="Funotentext"/>
      </w:pPr>
      <w:r>
        <w:rPr>
          <w:rStyle w:val="Funotenzeichen"/>
        </w:rPr>
        <w:footnoteRef/>
      </w:r>
      <w:r>
        <w:t xml:space="preserve"> Mitglied einer geheimen irischen und irisch-amerikanischen Organisation des 19. Jahrhunderts, die sich dem Sturz der britischen Herrschaft in Irland verschrieben hatte.</w:t>
      </w:r>
    </w:p>
  </w:footnote>
  <w:footnote w:id="12">
    <w:p w14:paraId="4784F73A" w14:textId="0D703588" w:rsidR="004930D3" w:rsidRDefault="004930D3">
      <w:pPr>
        <w:pStyle w:val="Funotentext"/>
      </w:pPr>
      <w:r>
        <w:rPr>
          <w:rStyle w:val="Funotenzeichen"/>
        </w:rPr>
        <w:footnoteRef/>
      </w:r>
      <w:r>
        <w:t xml:space="preserve"> In England finden sonntags wenigstens zwei Gottesdienste in jeder Kirche statt. A. d. Üb.</w:t>
      </w:r>
    </w:p>
  </w:footnote>
  <w:footnote w:id="13">
    <w:p w14:paraId="4EFCF442" w14:textId="4E4604FA" w:rsidR="004930D3" w:rsidRDefault="004930D3">
      <w:pPr>
        <w:pStyle w:val="Funotentext"/>
      </w:pPr>
      <w:r>
        <w:rPr>
          <w:rStyle w:val="Funotenzeichen"/>
        </w:rPr>
        <w:footnoteRef/>
      </w:r>
      <w:r>
        <w:t xml:space="preserve"> Gewöhnlich ward eine Kollekte veranstaltet, wenn Spurgeon auswärts predigte. A. d. Üb.</w:t>
      </w:r>
    </w:p>
  </w:footnote>
  <w:footnote w:id="14">
    <w:p w14:paraId="74C3B4AC" w14:textId="70B172BE" w:rsidR="004930D3" w:rsidRDefault="004930D3">
      <w:pPr>
        <w:pStyle w:val="Funotentext"/>
      </w:pPr>
      <w:r>
        <w:rPr>
          <w:rStyle w:val="Funotenzeichen"/>
        </w:rPr>
        <w:footnoteRef/>
      </w:r>
      <w:r>
        <w:t xml:space="preserve"> m Samstagabend, wie auch am Sonntagmorgen kamen manche Gemeindeglieder zusammen, um Segen für die Gottesdienste von Gott zu erflehen. Spurgeon selber kam sonntags immer 20 Minuten vor Anfang des Gottesdienstes ins Tabernakel, und er und seine Diakonen beteten dann in seinem Zimmer gemeinschaftlich um Segen für die Predigt. Dies geschah auch, wenn fremde Pastoren statt seiner predigten, und manchmal haben diese ausgesprochen, wie sehr sie sich dadurch gehoben und gestärkt gefühlt. A. d. Üb.</w:t>
      </w:r>
    </w:p>
  </w:footnote>
  <w:footnote w:id="15">
    <w:p w14:paraId="4A238447" w14:textId="07D1B959" w:rsidR="004930D3" w:rsidRDefault="004930D3">
      <w:pPr>
        <w:pStyle w:val="Funotentext"/>
      </w:pPr>
      <w:r>
        <w:rPr>
          <w:rStyle w:val="Funotenzeichen"/>
        </w:rPr>
        <w:footnoteRef/>
      </w:r>
      <w:r>
        <w:t xml:space="preserve"> In Spurgeons Gemeinde wird stets Kirchenzucht geübt; alle, die sich vom Abendmahl fern halten oder durch ihren Wandel Ärgernis geben, werden ausgeschlossen; diese Worte beziehen sich daher nur auf solche, die in ihrem Wandel keinen Anstoß geben, von denen der Prediger aber doch fürchtet, dass sie geistlich tot sind. A. d. Üb.</w:t>
      </w:r>
    </w:p>
  </w:footnote>
  <w:footnote w:id="16">
    <w:p w14:paraId="4C96C5BE" w14:textId="67D4848D" w:rsidR="004930D3" w:rsidRDefault="004930D3">
      <w:pPr>
        <w:pStyle w:val="Funotentext"/>
      </w:pPr>
      <w:r>
        <w:rPr>
          <w:rStyle w:val="Funotenzeichen"/>
        </w:rPr>
        <w:footnoteRef/>
      </w:r>
      <w:r>
        <w:t xml:space="preserve"> Nach der englischen Übersetzung</w:t>
      </w:r>
    </w:p>
  </w:footnote>
  <w:footnote w:id="17">
    <w:p w14:paraId="7BA026DE" w14:textId="201DF531" w:rsidR="0029421A" w:rsidRDefault="0029421A">
      <w:pPr>
        <w:pStyle w:val="Funotentext"/>
      </w:pPr>
      <w:r>
        <w:rPr>
          <w:rStyle w:val="Funotenzeichen"/>
        </w:rPr>
        <w:footnoteRef/>
      </w:r>
      <w:r>
        <w:t xml:space="preserve"> Hebr. 11. 7 Nach der engl. Übers.</w:t>
      </w:r>
    </w:p>
  </w:footnote>
  <w:footnote w:id="18">
    <w:p w14:paraId="6BA35319" w14:textId="1B5E62D2" w:rsidR="0029421A" w:rsidRDefault="0029421A">
      <w:pPr>
        <w:pStyle w:val="Funotentext"/>
      </w:pPr>
      <w:r>
        <w:rPr>
          <w:rStyle w:val="Funotenzeichen"/>
        </w:rPr>
        <w:footnoteRef/>
      </w:r>
      <w:r>
        <w:t xml:space="preserve"> An jedem Montagabend wird im Tabernakel eine öffentliche Gebetsstunde gehalten. A. d. Üb.</w:t>
      </w:r>
    </w:p>
  </w:footnote>
  <w:footnote w:id="19">
    <w:p w14:paraId="5461A5E6" w14:textId="1E946C2C" w:rsidR="0029421A" w:rsidRPr="0029421A" w:rsidRDefault="0029421A" w:rsidP="0029421A">
      <w:pPr>
        <w:spacing w:after="0" w:line="240" w:lineRule="auto"/>
        <w:rPr>
          <w:rFonts w:eastAsia="Times New Roman"/>
          <w:szCs w:val="24"/>
          <w:lang w:eastAsia="de-DE"/>
        </w:rPr>
      </w:pPr>
      <w:r>
        <w:rPr>
          <w:rStyle w:val="Funotenzeichen"/>
        </w:rPr>
        <w:footnoteRef/>
      </w:r>
      <w:r>
        <w:t xml:space="preserve"> </w:t>
      </w:r>
      <w:r w:rsidRPr="0029421A">
        <w:rPr>
          <w:rFonts w:eastAsia="Times New Roman"/>
          <w:szCs w:val="24"/>
          <w:lang w:eastAsia="de-DE"/>
        </w:rPr>
        <w:t>Hebr. 12, 2. N. d. engl. Üb.</w:t>
      </w:r>
    </w:p>
  </w:footnote>
  <w:footnote w:id="20">
    <w:p w14:paraId="434BA2CE" w14:textId="2ECD7D64" w:rsidR="0029421A" w:rsidRDefault="0029421A" w:rsidP="0029421A">
      <w:pPr>
        <w:spacing w:after="0" w:line="240" w:lineRule="auto"/>
      </w:pPr>
      <w:r>
        <w:rPr>
          <w:rStyle w:val="Funotenzeichen"/>
        </w:rPr>
        <w:footnoteRef/>
      </w:r>
      <w:r>
        <w:t xml:space="preserve"> </w:t>
      </w:r>
      <w:r w:rsidRPr="0029421A">
        <w:rPr>
          <w:rFonts w:eastAsia="Times New Roman"/>
          <w:szCs w:val="24"/>
          <w:lang w:eastAsia="de-DE"/>
        </w:rPr>
        <w:t>Von mir wird deine Frucht gefunden.“ (N. d. engl. Üb.</w:t>
      </w:r>
      <w:r>
        <w:rPr>
          <w:rFonts w:eastAsia="Times New Roman"/>
          <w:szCs w:val="24"/>
          <w:lang w:eastAsia="de-DE"/>
        </w:rPr>
        <w:t>)</w:t>
      </w:r>
    </w:p>
  </w:footnote>
  <w:footnote w:id="21">
    <w:p w14:paraId="08BFE188" w14:textId="6B2A69B7" w:rsidR="0029421A" w:rsidRDefault="0029421A">
      <w:pPr>
        <w:pStyle w:val="Funotentext"/>
      </w:pPr>
      <w:r>
        <w:rPr>
          <w:rStyle w:val="Funotenzeichen"/>
        </w:rPr>
        <w:footnoteRef/>
      </w:r>
      <w:r>
        <w:t xml:space="preserve"> Nach dem englischen Book of Common Prayer. A. d. Üb.</w:t>
      </w:r>
    </w:p>
  </w:footnote>
  <w:footnote w:id="22">
    <w:p w14:paraId="027FE587" w14:textId="742FF863" w:rsidR="0029421A" w:rsidRDefault="0029421A">
      <w:pPr>
        <w:pStyle w:val="Funotentext"/>
      </w:pPr>
      <w:r>
        <w:rPr>
          <w:rStyle w:val="Funotenzeichen"/>
        </w:rPr>
        <w:footnoteRef/>
      </w:r>
      <w:r>
        <w:t xml:space="preserve"> eine entschieden katholisierende Richtung in der englischen Hochkirche, benannt nach Edward Bouverie Pusey</w:t>
      </w:r>
    </w:p>
  </w:footnote>
  <w:footnote w:id="23">
    <w:p w14:paraId="7A5E038A" w14:textId="77777777" w:rsidR="0029421A" w:rsidRPr="0029421A" w:rsidRDefault="0029421A" w:rsidP="0029421A">
      <w:pPr>
        <w:spacing w:after="0" w:line="240" w:lineRule="auto"/>
        <w:rPr>
          <w:rFonts w:eastAsia="Times New Roman"/>
          <w:szCs w:val="24"/>
          <w:lang w:eastAsia="de-DE"/>
        </w:rPr>
      </w:pPr>
      <w:r>
        <w:rPr>
          <w:rStyle w:val="Funotenzeichen"/>
        </w:rPr>
        <w:footnoteRef/>
      </w:r>
      <w:r>
        <w:t xml:space="preserve"> </w:t>
      </w:r>
      <w:r w:rsidRPr="0029421A">
        <w:rPr>
          <w:rFonts w:eastAsia="Times New Roman"/>
          <w:szCs w:val="24"/>
          <w:lang w:eastAsia="de-DE"/>
        </w:rPr>
        <w:t>Im Krimkrieg (1853-18856) eroberte Festungsanlage</w:t>
      </w:r>
    </w:p>
    <w:p w14:paraId="3105AA3C" w14:textId="03BACA96" w:rsidR="0029421A" w:rsidRDefault="0029421A">
      <w:pPr>
        <w:pStyle w:val="Funotentext"/>
      </w:pPr>
    </w:p>
  </w:footnote>
  <w:footnote w:id="24">
    <w:p w14:paraId="433AF071" w14:textId="5ADE458E" w:rsidR="0029421A" w:rsidRDefault="0029421A">
      <w:pPr>
        <w:pStyle w:val="Funotentext"/>
      </w:pPr>
      <w:r>
        <w:rPr>
          <w:rStyle w:val="Funotenzeichen"/>
        </w:rPr>
        <w:footnoteRef/>
      </w:r>
      <w:r>
        <w:t xml:space="preserve"> Die, welche Sitze im Tabernakel mieten, bekommen Eintrittskarten, und können hineingehen, ehe die Türen für alle andern geöffnet werden. Sobald dies aber geschehen ist, können sie ihre Sitze nicht mehr beanspruchen. A. d. Üb.</w:t>
      </w:r>
    </w:p>
  </w:footnote>
  <w:footnote w:id="25">
    <w:p w14:paraId="73D40F7C" w14:textId="565F2E9C" w:rsidR="0029421A" w:rsidRDefault="0029421A">
      <w:pPr>
        <w:pStyle w:val="Funotentext"/>
      </w:pPr>
      <w:r>
        <w:rPr>
          <w:rStyle w:val="Funotenzeichen"/>
        </w:rPr>
        <w:footnoteRef/>
      </w:r>
      <w:r>
        <w:t xml:space="preserve"> Ein Gebäude, wo Spurgeon eine Zeitlang predigte, ehe sein Tabernakel gebaut war. A. d. Üb.</w:t>
      </w:r>
    </w:p>
  </w:footnote>
  <w:footnote w:id="26">
    <w:p w14:paraId="2873C9F9" w14:textId="6602BF28" w:rsidR="0029421A" w:rsidRDefault="0029421A">
      <w:pPr>
        <w:pStyle w:val="Funotentext"/>
      </w:pPr>
      <w:r>
        <w:rPr>
          <w:rStyle w:val="Funotenzeichen"/>
        </w:rPr>
        <w:footnoteRef/>
      </w:r>
      <w:r>
        <w:t xml:space="preserve"> Bischof Colenso neigte sich bekanntlich neutheologischen Ansichten zu und Spurgeon sagte einmal von ihm, die Zulus hätten ihn bekehrt, statt dass er die Zulus bekehrt hätte. A. d. Üb.</w:t>
      </w:r>
    </w:p>
  </w:footnote>
  <w:footnote w:id="27">
    <w:p w14:paraId="742CAB42" w14:textId="14848268" w:rsidR="0029421A" w:rsidRPr="0029421A" w:rsidRDefault="0029421A" w:rsidP="0029421A">
      <w:pPr>
        <w:spacing w:after="0" w:line="240" w:lineRule="auto"/>
        <w:rPr>
          <w:rFonts w:eastAsia="Times New Roman"/>
          <w:szCs w:val="24"/>
          <w:lang w:eastAsia="de-DE"/>
        </w:rPr>
      </w:pPr>
      <w:r>
        <w:rPr>
          <w:rStyle w:val="Funotenzeichen"/>
        </w:rPr>
        <w:footnoteRef/>
      </w:r>
      <w:r>
        <w:t xml:space="preserve"> </w:t>
      </w:r>
      <w:r w:rsidRPr="0029421A">
        <w:rPr>
          <w:rFonts w:eastAsia="Times New Roman"/>
          <w:szCs w:val="24"/>
          <w:lang w:eastAsia="de-DE"/>
        </w:rPr>
        <w:t>In England gibt es Fortbildungsschulen für die, welche auf irgendeine Weise ihre Freistunden dem Dienst im Reiche Gottes widmen wollen. A. d. Üb.</w:t>
      </w:r>
    </w:p>
  </w:footnote>
  <w:footnote w:id="28">
    <w:p w14:paraId="0F032E62" w14:textId="566035C5" w:rsidR="0029421A" w:rsidRDefault="0029421A">
      <w:pPr>
        <w:pStyle w:val="Funotentext"/>
      </w:pPr>
      <w:r>
        <w:rPr>
          <w:rStyle w:val="Funotenzeichen"/>
        </w:rPr>
        <w:footnoteRef/>
      </w:r>
      <w:r>
        <w:t xml:space="preserve"> „Wer den Sünder bekehrt aus dem Irrtum seines Weges, der wird eine Seele vom Tode erretten und bedecken eine Menge Sünden.“ Nach d. engl. Üb.</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D40"/>
    <w:rsid w:val="00031AA5"/>
    <w:rsid w:val="0004735C"/>
    <w:rsid w:val="000700B0"/>
    <w:rsid w:val="00082307"/>
    <w:rsid w:val="000C66E5"/>
    <w:rsid w:val="000D088F"/>
    <w:rsid w:val="00122BD9"/>
    <w:rsid w:val="00196055"/>
    <w:rsid w:val="001D4F1D"/>
    <w:rsid w:val="001F060B"/>
    <w:rsid w:val="001F54C4"/>
    <w:rsid w:val="001F558F"/>
    <w:rsid w:val="0022039F"/>
    <w:rsid w:val="00272484"/>
    <w:rsid w:val="0029421A"/>
    <w:rsid w:val="00297F83"/>
    <w:rsid w:val="002B7BD9"/>
    <w:rsid w:val="002E6D11"/>
    <w:rsid w:val="003533C5"/>
    <w:rsid w:val="00363750"/>
    <w:rsid w:val="00377AA1"/>
    <w:rsid w:val="00381C0C"/>
    <w:rsid w:val="00396532"/>
    <w:rsid w:val="003C1D40"/>
    <w:rsid w:val="003C50EA"/>
    <w:rsid w:val="003E100C"/>
    <w:rsid w:val="003F151C"/>
    <w:rsid w:val="003F7978"/>
    <w:rsid w:val="00426D7D"/>
    <w:rsid w:val="004930D3"/>
    <w:rsid w:val="00493B65"/>
    <w:rsid w:val="0050276E"/>
    <w:rsid w:val="00537F59"/>
    <w:rsid w:val="0055492C"/>
    <w:rsid w:val="00636F93"/>
    <w:rsid w:val="00642C46"/>
    <w:rsid w:val="006E21BD"/>
    <w:rsid w:val="006E6CAE"/>
    <w:rsid w:val="006F3B13"/>
    <w:rsid w:val="007106F4"/>
    <w:rsid w:val="007166CE"/>
    <w:rsid w:val="00737EF6"/>
    <w:rsid w:val="00760119"/>
    <w:rsid w:val="007B1E32"/>
    <w:rsid w:val="007B3F29"/>
    <w:rsid w:val="007E1779"/>
    <w:rsid w:val="0083667B"/>
    <w:rsid w:val="00883D4B"/>
    <w:rsid w:val="008D7463"/>
    <w:rsid w:val="008E2C7C"/>
    <w:rsid w:val="008E417E"/>
    <w:rsid w:val="008E63BE"/>
    <w:rsid w:val="009A19EB"/>
    <w:rsid w:val="009B322A"/>
    <w:rsid w:val="009F720B"/>
    <w:rsid w:val="00A8716C"/>
    <w:rsid w:val="00AF0916"/>
    <w:rsid w:val="00B365E5"/>
    <w:rsid w:val="00B928DD"/>
    <w:rsid w:val="00BD0640"/>
    <w:rsid w:val="00BD71A4"/>
    <w:rsid w:val="00C35859"/>
    <w:rsid w:val="00C722B7"/>
    <w:rsid w:val="00CA68D9"/>
    <w:rsid w:val="00CC4EAC"/>
    <w:rsid w:val="00CE1BC3"/>
    <w:rsid w:val="00CE56D9"/>
    <w:rsid w:val="00D14D4F"/>
    <w:rsid w:val="00D458F6"/>
    <w:rsid w:val="00D5498D"/>
    <w:rsid w:val="00D56329"/>
    <w:rsid w:val="00DC3900"/>
    <w:rsid w:val="00DF61FA"/>
    <w:rsid w:val="00E111EA"/>
    <w:rsid w:val="00E11822"/>
    <w:rsid w:val="00E23833"/>
    <w:rsid w:val="00E66E2E"/>
    <w:rsid w:val="00EC2611"/>
    <w:rsid w:val="00EC6818"/>
    <w:rsid w:val="00EE077C"/>
    <w:rsid w:val="00F541F5"/>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91B75"/>
  <w15:chartTrackingRefBased/>
  <w15:docId w15:val="{FE770E2E-77F4-47CB-A7F4-DCFB294B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1313">
      <w:bodyDiv w:val="1"/>
      <w:marLeft w:val="0"/>
      <w:marRight w:val="0"/>
      <w:marTop w:val="0"/>
      <w:marBottom w:val="0"/>
      <w:divBdr>
        <w:top w:val="none" w:sz="0" w:space="0" w:color="auto"/>
        <w:left w:val="none" w:sz="0" w:space="0" w:color="auto"/>
        <w:bottom w:val="none" w:sz="0" w:space="0" w:color="auto"/>
        <w:right w:val="none" w:sz="0" w:space="0" w:color="auto"/>
      </w:divBdr>
    </w:div>
    <w:div w:id="78335828">
      <w:bodyDiv w:val="1"/>
      <w:marLeft w:val="0"/>
      <w:marRight w:val="0"/>
      <w:marTop w:val="0"/>
      <w:marBottom w:val="0"/>
      <w:divBdr>
        <w:top w:val="none" w:sz="0" w:space="0" w:color="auto"/>
        <w:left w:val="none" w:sz="0" w:space="0" w:color="auto"/>
        <w:bottom w:val="none" w:sz="0" w:space="0" w:color="auto"/>
        <w:right w:val="none" w:sz="0" w:space="0" w:color="auto"/>
      </w:divBdr>
    </w:div>
    <w:div w:id="114642691">
      <w:bodyDiv w:val="1"/>
      <w:marLeft w:val="0"/>
      <w:marRight w:val="0"/>
      <w:marTop w:val="0"/>
      <w:marBottom w:val="0"/>
      <w:divBdr>
        <w:top w:val="none" w:sz="0" w:space="0" w:color="auto"/>
        <w:left w:val="none" w:sz="0" w:space="0" w:color="auto"/>
        <w:bottom w:val="none" w:sz="0" w:space="0" w:color="auto"/>
        <w:right w:val="none" w:sz="0" w:space="0" w:color="auto"/>
      </w:divBdr>
      <w:divsChild>
        <w:div w:id="97884694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3188873">
      <w:bodyDiv w:val="1"/>
      <w:marLeft w:val="0"/>
      <w:marRight w:val="0"/>
      <w:marTop w:val="0"/>
      <w:marBottom w:val="0"/>
      <w:divBdr>
        <w:top w:val="none" w:sz="0" w:space="0" w:color="auto"/>
        <w:left w:val="none" w:sz="0" w:space="0" w:color="auto"/>
        <w:bottom w:val="none" w:sz="0" w:space="0" w:color="auto"/>
        <w:right w:val="none" w:sz="0" w:space="0" w:color="auto"/>
      </w:divBdr>
      <w:divsChild>
        <w:div w:id="993530245">
          <w:marLeft w:val="0"/>
          <w:marRight w:val="0"/>
          <w:marTop w:val="0"/>
          <w:marBottom w:val="0"/>
          <w:divBdr>
            <w:top w:val="none" w:sz="0" w:space="0" w:color="auto"/>
            <w:left w:val="none" w:sz="0" w:space="0" w:color="auto"/>
            <w:bottom w:val="none" w:sz="0" w:space="0" w:color="auto"/>
            <w:right w:val="none" w:sz="0" w:space="0" w:color="auto"/>
          </w:divBdr>
        </w:div>
        <w:div w:id="959578484">
          <w:marLeft w:val="0"/>
          <w:marRight w:val="0"/>
          <w:marTop w:val="0"/>
          <w:marBottom w:val="0"/>
          <w:divBdr>
            <w:top w:val="none" w:sz="0" w:space="0" w:color="auto"/>
            <w:left w:val="none" w:sz="0" w:space="0" w:color="auto"/>
            <w:bottom w:val="none" w:sz="0" w:space="0" w:color="auto"/>
            <w:right w:val="none" w:sz="0" w:space="0" w:color="auto"/>
          </w:divBdr>
        </w:div>
        <w:div w:id="1070420022">
          <w:marLeft w:val="0"/>
          <w:marRight w:val="0"/>
          <w:marTop w:val="0"/>
          <w:marBottom w:val="0"/>
          <w:divBdr>
            <w:top w:val="none" w:sz="0" w:space="0" w:color="auto"/>
            <w:left w:val="none" w:sz="0" w:space="0" w:color="auto"/>
            <w:bottom w:val="none" w:sz="0" w:space="0" w:color="auto"/>
            <w:right w:val="none" w:sz="0" w:space="0" w:color="auto"/>
          </w:divBdr>
        </w:div>
        <w:div w:id="897471754">
          <w:marLeft w:val="0"/>
          <w:marRight w:val="0"/>
          <w:marTop w:val="0"/>
          <w:marBottom w:val="0"/>
          <w:divBdr>
            <w:top w:val="none" w:sz="0" w:space="0" w:color="auto"/>
            <w:left w:val="none" w:sz="0" w:space="0" w:color="auto"/>
            <w:bottom w:val="none" w:sz="0" w:space="0" w:color="auto"/>
            <w:right w:val="none" w:sz="0" w:space="0" w:color="auto"/>
          </w:divBdr>
        </w:div>
      </w:divsChild>
    </w:div>
    <w:div w:id="167673002">
      <w:bodyDiv w:val="1"/>
      <w:marLeft w:val="0"/>
      <w:marRight w:val="0"/>
      <w:marTop w:val="0"/>
      <w:marBottom w:val="0"/>
      <w:divBdr>
        <w:top w:val="none" w:sz="0" w:space="0" w:color="auto"/>
        <w:left w:val="none" w:sz="0" w:space="0" w:color="auto"/>
        <w:bottom w:val="none" w:sz="0" w:space="0" w:color="auto"/>
        <w:right w:val="none" w:sz="0" w:space="0" w:color="auto"/>
      </w:divBdr>
      <w:divsChild>
        <w:div w:id="903183311">
          <w:marLeft w:val="0"/>
          <w:marRight w:val="0"/>
          <w:marTop w:val="0"/>
          <w:marBottom w:val="0"/>
          <w:divBdr>
            <w:top w:val="none" w:sz="0" w:space="0" w:color="auto"/>
            <w:left w:val="none" w:sz="0" w:space="0" w:color="auto"/>
            <w:bottom w:val="none" w:sz="0" w:space="0" w:color="auto"/>
            <w:right w:val="none" w:sz="0" w:space="0" w:color="auto"/>
          </w:divBdr>
        </w:div>
        <w:div w:id="1706981641">
          <w:marLeft w:val="0"/>
          <w:marRight w:val="0"/>
          <w:marTop w:val="0"/>
          <w:marBottom w:val="0"/>
          <w:divBdr>
            <w:top w:val="none" w:sz="0" w:space="0" w:color="auto"/>
            <w:left w:val="none" w:sz="0" w:space="0" w:color="auto"/>
            <w:bottom w:val="none" w:sz="0" w:space="0" w:color="auto"/>
            <w:right w:val="none" w:sz="0" w:space="0" w:color="auto"/>
          </w:divBdr>
        </w:div>
        <w:div w:id="98526712">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0430896">
      <w:bodyDiv w:val="1"/>
      <w:marLeft w:val="0"/>
      <w:marRight w:val="0"/>
      <w:marTop w:val="0"/>
      <w:marBottom w:val="0"/>
      <w:divBdr>
        <w:top w:val="none" w:sz="0" w:space="0" w:color="auto"/>
        <w:left w:val="none" w:sz="0" w:space="0" w:color="auto"/>
        <w:bottom w:val="none" w:sz="0" w:space="0" w:color="auto"/>
        <w:right w:val="none" w:sz="0" w:space="0" w:color="auto"/>
      </w:divBdr>
    </w:div>
    <w:div w:id="359362233">
      <w:bodyDiv w:val="1"/>
      <w:marLeft w:val="0"/>
      <w:marRight w:val="0"/>
      <w:marTop w:val="0"/>
      <w:marBottom w:val="0"/>
      <w:divBdr>
        <w:top w:val="none" w:sz="0" w:space="0" w:color="auto"/>
        <w:left w:val="none" w:sz="0" w:space="0" w:color="auto"/>
        <w:bottom w:val="none" w:sz="0" w:space="0" w:color="auto"/>
        <w:right w:val="none" w:sz="0" w:space="0" w:color="auto"/>
      </w:divBdr>
    </w:div>
    <w:div w:id="376006248">
      <w:bodyDiv w:val="1"/>
      <w:marLeft w:val="0"/>
      <w:marRight w:val="0"/>
      <w:marTop w:val="0"/>
      <w:marBottom w:val="0"/>
      <w:divBdr>
        <w:top w:val="none" w:sz="0" w:space="0" w:color="auto"/>
        <w:left w:val="none" w:sz="0" w:space="0" w:color="auto"/>
        <w:bottom w:val="none" w:sz="0" w:space="0" w:color="auto"/>
        <w:right w:val="none" w:sz="0" w:space="0" w:color="auto"/>
      </w:divBdr>
      <w:divsChild>
        <w:div w:id="149726567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8333579">
      <w:bodyDiv w:val="1"/>
      <w:marLeft w:val="0"/>
      <w:marRight w:val="0"/>
      <w:marTop w:val="0"/>
      <w:marBottom w:val="0"/>
      <w:divBdr>
        <w:top w:val="none" w:sz="0" w:space="0" w:color="auto"/>
        <w:left w:val="none" w:sz="0" w:space="0" w:color="auto"/>
        <w:bottom w:val="none" w:sz="0" w:space="0" w:color="auto"/>
        <w:right w:val="none" w:sz="0" w:space="0" w:color="auto"/>
      </w:divBdr>
      <w:divsChild>
        <w:div w:id="846361625">
          <w:marLeft w:val="0"/>
          <w:marRight w:val="0"/>
          <w:marTop w:val="0"/>
          <w:marBottom w:val="0"/>
          <w:divBdr>
            <w:top w:val="none" w:sz="0" w:space="0" w:color="auto"/>
            <w:left w:val="none" w:sz="0" w:space="0" w:color="auto"/>
            <w:bottom w:val="none" w:sz="0" w:space="0" w:color="auto"/>
            <w:right w:val="none" w:sz="0" w:space="0" w:color="auto"/>
          </w:divBdr>
        </w:div>
      </w:divsChild>
    </w:div>
    <w:div w:id="454493908">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7749028">
      <w:bodyDiv w:val="1"/>
      <w:marLeft w:val="0"/>
      <w:marRight w:val="0"/>
      <w:marTop w:val="0"/>
      <w:marBottom w:val="0"/>
      <w:divBdr>
        <w:top w:val="none" w:sz="0" w:space="0" w:color="auto"/>
        <w:left w:val="none" w:sz="0" w:space="0" w:color="auto"/>
        <w:bottom w:val="none" w:sz="0" w:space="0" w:color="auto"/>
        <w:right w:val="none" w:sz="0" w:space="0" w:color="auto"/>
      </w:divBdr>
      <w:divsChild>
        <w:div w:id="594873135">
          <w:marLeft w:val="0"/>
          <w:marRight w:val="0"/>
          <w:marTop w:val="0"/>
          <w:marBottom w:val="0"/>
          <w:divBdr>
            <w:top w:val="none" w:sz="0" w:space="0" w:color="auto"/>
            <w:left w:val="none" w:sz="0" w:space="0" w:color="auto"/>
            <w:bottom w:val="none" w:sz="0" w:space="0" w:color="auto"/>
            <w:right w:val="none" w:sz="0" w:space="0" w:color="auto"/>
          </w:divBdr>
        </w:div>
      </w:divsChild>
    </w:div>
    <w:div w:id="497622221">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8904677">
      <w:bodyDiv w:val="1"/>
      <w:marLeft w:val="0"/>
      <w:marRight w:val="0"/>
      <w:marTop w:val="0"/>
      <w:marBottom w:val="0"/>
      <w:divBdr>
        <w:top w:val="none" w:sz="0" w:space="0" w:color="auto"/>
        <w:left w:val="none" w:sz="0" w:space="0" w:color="auto"/>
        <w:bottom w:val="none" w:sz="0" w:space="0" w:color="auto"/>
        <w:right w:val="none" w:sz="0" w:space="0" w:color="auto"/>
      </w:divBdr>
    </w:div>
    <w:div w:id="563443867">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0017192">
      <w:bodyDiv w:val="1"/>
      <w:marLeft w:val="0"/>
      <w:marRight w:val="0"/>
      <w:marTop w:val="0"/>
      <w:marBottom w:val="0"/>
      <w:divBdr>
        <w:top w:val="none" w:sz="0" w:space="0" w:color="auto"/>
        <w:left w:val="none" w:sz="0" w:space="0" w:color="auto"/>
        <w:bottom w:val="none" w:sz="0" w:space="0" w:color="auto"/>
        <w:right w:val="none" w:sz="0" w:space="0" w:color="auto"/>
      </w:divBdr>
      <w:divsChild>
        <w:div w:id="1727684025">
          <w:marLeft w:val="0"/>
          <w:marRight w:val="0"/>
          <w:marTop w:val="0"/>
          <w:marBottom w:val="0"/>
          <w:divBdr>
            <w:top w:val="none" w:sz="0" w:space="0" w:color="auto"/>
            <w:left w:val="none" w:sz="0" w:space="0" w:color="auto"/>
            <w:bottom w:val="none" w:sz="0" w:space="0" w:color="auto"/>
            <w:right w:val="none" w:sz="0" w:space="0" w:color="auto"/>
          </w:divBdr>
        </w:div>
        <w:div w:id="643389708">
          <w:marLeft w:val="0"/>
          <w:marRight w:val="0"/>
          <w:marTop w:val="0"/>
          <w:marBottom w:val="0"/>
          <w:divBdr>
            <w:top w:val="none" w:sz="0" w:space="0" w:color="auto"/>
            <w:left w:val="none" w:sz="0" w:space="0" w:color="auto"/>
            <w:bottom w:val="none" w:sz="0" w:space="0" w:color="auto"/>
            <w:right w:val="none" w:sz="0" w:space="0" w:color="auto"/>
          </w:divBdr>
        </w:div>
        <w:div w:id="1056665949">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1337908">
      <w:bodyDiv w:val="1"/>
      <w:marLeft w:val="0"/>
      <w:marRight w:val="0"/>
      <w:marTop w:val="0"/>
      <w:marBottom w:val="0"/>
      <w:divBdr>
        <w:top w:val="none" w:sz="0" w:space="0" w:color="auto"/>
        <w:left w:val="none" w:sz="0" w:space="0" w:color="auto"/>
        <w:bottom w:val="none" w:sz="0" w:space="0" w:color="auto"/>
        <w:right w:val="none" w:sz="0" w:space="0" w:color="auto"/>
      </w:divBdr>
      <w:divsChild>
        <w:div w:id="234556381">
          <w:marLeft w:val="0"/>
          <w:marRight w:val="0"/>
          <w:marTop w:val="0"/>
          <w:marBottom w:val="0"/>
          <w:divBdr>
            <w:top w:val="none" w:sz="0" w:space="0" w:color="auto"/>
            <w:left w:val="none" w:sz="0" w:space="0" w:color="auto"/>
            <w:bottom w:val="none" w:sz="0" w:space="0" w:color="auto"/>
            <w:right w:val="none" w:sz="0" w:space="0" w:color="auto"/>
          </w:divBdr>
        </w:div>
      </w:divsChild>
    </w:div>
    <w:div w:id="811799180">
      <w:bodyDiv w:val="1"/>
      <w:marLeft w:val="0"/>
      <w:marRight w:val="0"/>
      <w:marTop w:val="0"/>
      <w:marBottom w:val="0"/>
      <w:divBdr>
        <w:top w:val="none" w:sz="0" w:space="0" w:color="auto"/>
        <w:left w:val="none" w:sz="0" w:space="0" w:color="auto"/>
        <w:bottom w:val="none" w:sz="0" w:space="0" w:color="auto"/>
        <w:right w:val="none" w:sz="0" w:space="0" w:color="auto"/>
      </w:divBdr>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47790454">
      <w:bodyDiv w:val="1"/>
      <w:marLeft w:val="0"/>
      <w:marRight w:val="0"/>
      <w:marTop w:val="0"/>
      <w:marBottom w:val="0"/>
      <w:divBdr>
        <w:top w:val="none" w:sz="0" w:space="0" w:color="auto"/>
        <w:left w:val="none" w:sz="0" w:space="0" w:color="auto"/>
        <w:bottom w:val="none" w:sz="0" w:space="0" w:color="auto"/>
        <w:right w:val="none" w:sz="0" w:space="0" w:color="auto"/>
      </w:divBdr>
    </w:div>
    <w:div w:id="859002540">
      <w:bodyDiv w:val="1"/>
      <w:marLeft w:val="0"/>
      <w:marRight w:val="0"/>
      <w:marTop w:val="0"/>
      <w:marBottom w:val="0"/>
      <w:divBdr>
        <w:top w:val="none" w:sz="0" w:space="0" w:color="auto"/>
        <w:left w:val="none" w:sz="0" w:space="0" w:color="auto"/>
        <w:bottom w:val="none" w:sz="0" w:space="0" w:color="auto"/>
        <w:right w:val="none" w:sz="0" w:space="0" w:color="auto"/>
      </w:divBdr>
      <w:divsChild>
        <w:div w:id="2072464043">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4216879">
      <w:bodyDiv w:val="1"/>
      <w:marLeft w:val="0"/>
      <w:marRight w:val="0"/>
      <w:marTop w:val="0"/>
      <w:marBottom w:val="0"/>
      <w:divBdr>
        <w:top w:val="none" w:sz="0" w:space="0" w:color="auto"/>
        <w:left w:val="none" w:sz="0" w:space="0" w:color="auto"/>
        <w:bottom w:val="none" w:sz="0" w:space="0" w:color="auto"/>
        <w:right w:val="none" w:sz="0" w:space="0" w:color="auto"/>
      </w:divBdr>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41956963">
      <w:bodyDiv w:val="1"/>
      <w:marLeft w:val="0"/>
      <w:marRight w:val="0"/>
      <w:marTop w:val="0"/>
      <w:marBottom w:val="0"/>
      <w:divBdr>
        <w:top w:val="none" w:sz="0" w:space="0" w:color="auto"/>
        <w:left w:val="none" w:sz="0" w:space="0" w:color="auto"/>
        <w:bottom w:val="none" w:sz="0" w:space="0" w:color="auto"/>
        <w:right w:val="none" w:sz="0" w:space="0" w:color="auto"/>
      </w:divBdr>
    </w:div>
    <w:div w:id="1031614543">
      <w:bodyDiv w:val="1"/>
      <w:marLeft w:val="0"/>
      <w:marRight w:val="0"/>
      <w:marTop w:val="0"/>
      <w:marBottom w:val="0"/>
      <w:divBdr>
        <w:top w:val="none" w:sz="0" w:space="0" w:color="auto"/>
        <w:left w:val="none" w:sz="0" w:space="0" w:color="auto"/>
        <w:bottom w:val="none" w:sz="0" w:space="0" w:color="auto"/>
        <w:right w:val="none" w:sz="0" w:space="0" w:color="auto"/>
      </w:divBdr>
      <w:divsChild>
        <w:div w:id="1645312884">
          <w:marLeft w:val="0"/>
          <w:marRight w:val="0"/>
          <w:marTop w:val="0"/>
          <w:marBottom w:val="0"/>
          <w:divBdr>
            <w:top w:val="none" w:sz="0" w:space="0" w:color="auto"/>
            <w:left w:val="none" w:sz="0" w:space="0" w:color="auto"/>
            <w:bottom w:val="none" w:sz="0" w:space="0" w:color="auto"/>
            <w:right w:val="none" w:sz="0" w:space="0" w:color="auto"/>
          </w:divBdr>
        </w:div>
      </w:divsChild>
    </w:div>
    <w:div w:id="1071778113">
      <w:bodyDiv w:val="1"/>
      <w:marLeft w:val="0"/>
      <w:marRight w:val="0"/>
      <w:marTop w:val="0"/>
      <w:marBottom w:val="0"/>
      <w:divBdr>
        <w:top w:val="none" w:sz="0" w:space="0" w:color="auto"/>
        <w:left w:val="none" w:sz="0" w:space="0" w:color="auto"/>
        <w:bottom w:val="none" w:sz="0" w:space="0" w:color="auto"/>
        <w:right w:val="none" w:sz="0" w:space="0" w:color="auto"/>
      </w:divBdr>
      <w:divsChild>
        <w:div w:id="958533902">
          <w:marLeft w:val="0"/>
          <w:marRight w:val="0"/>
          <w:marTop w:val="0"/>
          <w:marBottom w:val="0"/>
          <w:divBdr>
            <w:top w:val="none" w:sz="0" w:space="0" w:color="auto"/>
            <w:left w:val="none" w:sz="0" w:space="0" w:color="auto"/>
            <w:bottom w:val="none" w:sz="0" w:space="0" w:color="auto"/>
            <w:right w:val="none" w:sz="0" w:space="0" w:color="auto"/>
          </w:divBdr>
        </w:div>
      </w:divsChild>
    </w:div>
    <w:div w:id="109211914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9417246">
      <w:bodyDiv w:val="1"/>
      <w:marLeft w:val="0"/>
      <w:marRight w:val="0"/>
      <w:marTop w:val="0"/>
      <w:marBottom w:val="0"/>
      <w:divBdr>
        <w:top w:val="none" w:sz="0" w:space="0" w:color="auto"/>
        <w:left w:val="none" w:sz="0" w:space="0" w:color="auto"/>
        <w:bottom w:val="none" w:sz="0" w:space="0" w:color="auto"/>
        <w:right w:val="none" w:sz="0" w:space="0" w:color="auto"/>
      </w:divBdr>
      <w:divsChild>
        <w:div w:id="1587416720">
          <w:marLeft w:val="0"/>
          <w:marRight w:val="0"/>
          <w:marTop w:val="0"/>
          <w:marBottom w:val="0"/>
          <w:divBdr>
            <w:top w:val="none" w:sz="0" w:space="0" w:color="auto"/>
            <w:left w:val="none" w:sz="0" w:space="0" w:color="auto"/>
            <w:bottom w:val="none" w:sz="0" w:space="0" w:color="auto"/>
            <w:right w:val="none" w:sz="0" w:space="0" w:color="auto"/>
          </w:divBdr>
        </w:div>
      </w:divsChild>
    </w:div>
    <w:div w:id="1228028856">
      <w:bodyDiv w:val="1"/>
      <w:marLeft w:val="0"/>
      <w:marRight w:val="0"/>
      <w:marTop w:val="0"/>
      <w:marBottom w:val="0"/>
      <w:divBdr>
        <w:top w:val="none" w:sz="0" w:space="0" w:color="auto"/>
        <w:left w:val="none" w:sz="0" w:space="0" w:color="auto"/>
        <w:bottom w:val="none" w:sz="0" w:space="0" w:color="auto"/>
        <w:right w:val="none" w:sz="0" w:space="0" w:color="auto"/>
      </w:divBdr>
    </w:div>
    <w:div w:id="1246963474">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3187792">
      <w:bodyDiv w:val="1"/>
      <w:marLeft w:val="0"/>
      <w:marRight w:val="0"/>
      <w:marTop w:val="0"/>
      <w:marBottom w:val="0"/>
      <w:divBdr>
        <w:top w:val="none" w:sz="0" w:space="0" w:color="auto"/>
        <w:left w:val="none" w:sz="0" w:space="0" w:color="auto"/>
        <w:bottom w:val="none" w:sz="0" w:space="0" w:color="auto"/>
        <w:right w:val="none" w:sz="0" w:space="0" w:color="auto"/>
      </w:divBdr>
      <w:divsChild>
        <w:div w:id="97078595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86626387">
      <w:bodyDiv w:val="1"/>
      <w:marLeft w:val="0"/>
      <w:marRight w:val="0"/>
      <w:marTop w:val="0"/>
      <w:marBottom w:val="0"/>
      <w:divBdr>
        <w:top w:val="none" w:sz="0" w:space="0" w:color="auto"/>
        <w:left w:val="none" w:sz="0" w:space="0" w:color="auto"/>
        <w:bottom w:val="none" w:sz="0" w:space="0" w:color="auto"/>
        <w:right w:val="none" w:sz="0" w:space="0" w:color="auto"/>
      </w:divBdr>
      <w:divsChild>
        <w:div w:id="1415856565">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0657864">
      <w:bodyDiv w:val="1"/>
      <w:marLeft w:val="0"/>
      <w:marRight w:val="0"/>
      <w:marTop w:val="0"/>
      <w:marBottom w:val="0"/>
      <w:divBdr>
        <w:top w:val="none" w:sz="0" w:space="0" w:color="auto"/>
        <w:left w:val="none" w:sz="0" w:space="0" w:color="auto"/>
        <w:bottom w:val="none" w:sz="0" w:space="0" w:color="auto"/>
        <w:right w:val="none" w:sz="0" w:space="0" w:color="auto"/>
      </w:divBdr>
      <w:divsChild>
        <w:div w:id="1974825150">
          <w:marLeft w:val="0"/>
          <w:marRight w:val="0"/>
          <w:marTop w:val="0"/>
          <w:marBottom w:val="0"/>
          <w:divBdr>
            <w:top w:val="none" w:sz="0" w:space="0" w:color="auto"/>
            <w:left w:val="none" w:sz="0" w:space="0" w:color="auto"/>
            <w:bottom w:val="none" w:sz="0" w:space="0" w:color="auto"/>
            <w:right w:val="none" w:sz="0" w:space="0" w:color="auto"/>
          </w:divBdr>
        </w:div>
      </w:divsChild>
    </w:div>
    <w:div w:id="1506365390">
      <w:bodyDiv w:val="1"/>
      <w:marLeft w:val="0"/>
      <w:marRight w:val="0"/>
      <w:marTop w:val="0"/>
      <w:marBottom w:val="0"/>
      <w:divBdr>
        <w:top w:val="none" w:sz="0" w:space="0" w:color="auto"/>
        <w:left w:val="none" w:sz="0" w:space="0" w:color="auto"/>
        <w:bottom w:val="none" w:sz="0" w:space="0" w:color="auto"/>
        <w:right w:val="none" w:sz="0" w:space="0" w:color="auto"/>
      </w:divBdr>
      <w:divsChild>
        <w:div w:id="1606498566">
          <w:marLeft w:val="0"/>
          <w:marRight w:val="0"/>
          <w:marTop w:val="0"/>
          <w:marBottom w:val="0"/>
          <w:divBdr>
            <w:top w:val="none" w:sz="0" w:space="0" w:color="auto"/>
            <w:left w:val="none" w:sz="0" w:space="0" w:color="auto"/>
            <w:bottom w:val="none" w:sz="0" w:space="0" w:color="auto"/>
            <w:right w:val="none" w:sz="0" w:space="0" w:color="auto"/>
          </w:divBdr>
        </w:div>
        <w:div w:id="1158422522">
          <w:marLeft w:val="0"/>
          <w:marRight w:val="0"/>
          <w:marTop w:val="0"/>
          <w:marBottom w:val="0"/>
          <w:divBdr>
            <w:top w:val="none" w:sz="0" w:space="0" w:color="auto"/>
            <w:left w:val="none" w:sz="0" w:space="0" w:color="auto"/>
            <w:bottom w:val="none" w:sz="0" w:space="0" w:color="auto"/>
            <w:right w:val="none" w:sz="0" w:space="0" w:color="auto"/>
          </w:divBdr>
        </w:div>
        <w:div w:id="1026519923">
          <w:marLeft w:val="0"/>
          <w:marRight w:val="0"/>
          <w:marTop w:val="0"/>
          <w:marBottom w:val="0"/>
          <w:divBdr>
            <w:top w:val="none" w:sz="0" w:space="0" w:color="auto"/>
            <w:left w:val="none" w:sz="0" w:space="0" w:color="auto"/>
            <w:bottom w:val="none" w:sz="0" w:space="0" w:color="auto"/>
            <w:right w:val="none" w:sz="0" w:space="0" w:color="auto"/>
          </w:divBdr>
        </w:div>
        <w:div w:id="766997357">
          <w:marLeft w:val="0"/>
          <w:marRight w:val="0"/>
          <w:marTop w:val="0"/>
          <w:marBottom w:val="0"/>
          <w:divBdr>
            <w:top w:val="none" w:sz="0" w:space="0" w:color="auto"/>
            <w:left w:val="none" w:sz="0" w:space="0" w:color="auto"/>
            <w:bottom w:val="none" w:sz="0" w:space="0" w:color="auto"/>
            <w:right w:val="none" w:sz="0" w:space="0" w:color="auto"/>
          </w:divBdr>
        </w:div>
      </w:divsChild>
    </w:div>
    <w:div w:id="1573393283">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2342651">
      <w:bodyDiv w:val="1"/>
      <w:marLeft w:val="0"/>
      <w:marRight w:val="0"/>
      <w:marTop w:val="0"/>
      <w:marBottom w:val="0"/>
      <w:divBdr>
        <w:top w:val="none" w:sz="0" w:space="0" w:color="auto"/>
        <w:left w:val="none" w:sz="0" w:space="0" w:color="auto"/>
        <w:bottom w:val="none" w:sz="0" w:space="0" w:color="auto"/>
        <w:right w:val="none" w:sz="0" w:space="0" w:color="auto"/>
      </w:divBdr>
      <w:divsChild>
        <w:div w:id="100105617">
          <w:marLeft w:val="0"/>
          <w:marRight w:val="0"/>
          <w:marTop w:val="0"/>
          <w:marBottom w:val="0"/>
          <w:divBdr>
            <w:top w:val="none" w:sz="0" w:space="0" w:color="auto"/>
            <w:left w:val="none" w:sz="0" w:space="0" w:color="auto"/>
            <w:bottom w:val="none" w:sz="0" w:space="0" w:color="auto"/>
            <w:right w:val="none" w:sz="0" w:space="0" w:color="auto"/>
          </w:divBdr>
        </w:div>
      </w:divsChild>
    </w:div>
    <w:div w:id="1657219261">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0200733">
      <w:bodyDiv w:val="1"/>
      <w:marLeft w:val="0"/>
      <w:marRight w:val="0"/>
      <w:marTop w:val="0"/>
      <w:marBottom w:val="0"/>
      <w:divBdr>
        <w:top w:val="none" w:sz="0" w:space="0" w:color="auto"/>
        <w:left w:val="none" w:sz="0" w:space="0" w:color="auto"/>
        <w:bottom w:val="none" w:sz="0" w:space="0" w:color="auto"/>
        <w:right w:val="none" w:sz="0" w:space="0" w:color="auto"/>
      </w:divBdr>
      <w:divsChild>
        <w:div w:id="846988998">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1493480">
      <w:bodyDiv w:val="1"/>
      <w:marLeft w:val="0"/>
      <w:marRight w:val="0"/>
      <w:marTop w:val="0"/>
      <w:marBottom w:val="0"/>
      <w:divBdr>
        <w:top w:val="none" w:sz="0" w:space="0" w:color="auto"/>
        <w:left w:val="none" w:sz="0" w:space="0" w:color="auto"/>
        <w:bottom w:val="none" w:sz="0" w:space="0" w:color="auto"/>
        <w:right w:val="none" w:sz="0" w:space="0" w:color="auto"/>
      </w:divBdr>
      <w:divsChild>
        <w:div w:id="919868453">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7593178">
      <w:bodyDiv w:val="1"/>
      <w:marLeft w:val="0"/>
      <w:marRight w:val="0"/>
      <w:marTop w:val="0"/>
      <w:marBottom w:val="0"/>
      <w:divBdr>
        <w:top w:val="none" w:sz="0" w:space="0" w:color="auto"/>
        <w:left w:val="none" w:sz="0" w:space="0" w:color="auto"/>
        <w:bottom w:val="none" w:sz="0" w:space="0" w:color="auto"/>
        <w:right w:val="none" w:sz="0" w:space="0" w:color="auto"/>
      </w:divBdr>
    </w:div>
    <w:div w:id="1852332812">
      <w:bodyDiv w:val="1"/>
      <w:marLeft w:val="0"/>
      <w:marRight w:val="0"/>
      <w:marTop w:val="0"/>
      <w:marBottom w:val="0"/>
      <w:divBdr>
        <w:top w:val="none" w:sz="0" w:space="0" w:color="auto"/>
        <w:left w:val="none" w:sz="0" w:space="0" w:color="auto"/>
        <w:bottom w:val="none" w:sz="0" w:space="0" w:color="auto"/>
        <w:right w:val="none" w:sz="0" w:space="0" w:color="auto"/>
      </w:divBdr>
      <w:divsChild>
        <w:div w:id="1771051543">
          <w:marLeft w:val="0"/>
          <w:marRight w:val="0"/>
          <w:marTop w:val="0"/>
          <w:marBottom w:val="0"/>
          <w:divBdr>
            <w:top w:val="none" w:sz="0" w:space="0" w:color="auto"/>
            <w:left w:val="none" w:sz="0" w:space="0" w:color="auto"/>
            <w:bottom w:val="none" w:sz="0" w:space="0" w:color="auto"/>
            <w:right w:val="none" w:sz="0" w:space="0" w:color="auto"/>
          </w:divBdr>
        </w:div>
      </w:divsChild>
    </w:div>
    <w:div w:id="1878539232">
      <w:bodyDiv w:val="1"/>
      <w:marLeft w:val="0"/>
      <w:marRight w:val="0"/>
      <w:marTop w:val="0"/>
      <w:marBottom w:val="0"/>
      <w:divBdr>
        <w:top w:val="none" w:sz="0" w:space="0" w:color="auto"/>
        <w:left w:val="none" w:sz="0" w:space="0" w:color="auto"/>
        <w:bottom w:val="none" w:sz="0" w:space="0" w:color="auto"/>
        <w:right w:val="none" w:sz="0" w:space="0" w:color="auto"/>
      </w:divBdr>
      <w:divsChild>
        <w:div w:id="1701589104">
          <w:marLeft w:val="0"/>
          <w:marRight w:val="0"/>
          <w:marTop w:val="0"/>
          <w:marBottom w:val="0"/>
          <w:divBdr>
            <w:top w:val="none" w:sz="0" w:space="0" w:color="auto"/>
            <w:left w:val="none" w:sz="0" w:space="0" w:color="auto"/>
            <w:bottom w:val="none" w:sz="0" w:space="0" w:color="auto"/>
            <w:right w:val="none" w:sz="0" w:space="0" w:color="auto"/>
          </w:divBdr>
        </w:div>
        <w:div w:id="1478260482">
          <w:marLeft w:val="0"/>
          <w:marRight w:val="0"/>
          <w:marTop w:val="0"/>
          <w:marBottom w:val="0"/>
          <w:divBdr>
            <w:top w:val="none" w:sz="0" w:space="0" w:color="auto"/>
            <w:left w:val="none" w:sz="0" w:space="0" w:color="auto"/>
            <w:bottom w:val="none" w:sz="0" w:space="0" w:color="auto"/>
            <w:right w:val="none" w:sz="0" w:space="0" w:color="auto"/>
          </w:divBdr>
        </w:div>
        <w:div w:id="653725166">
          <w:marLeft w:val="0"/>
          <w:marRight w:val="0"/>
          <w:marTop w:val="0"/>
          <w:marBottom w:val="0"/>
          <w:divBdr>
            <w:top w:val="none" w:sz="0" w:space="0" w:color="auto"/>
            <w:left w:val="none" w:sz="0" w:space="0" w:color="auto"/>
            <w:bottom w:val="none" w:sz="0" w:space="0" w:color="auto"/>
            <w:right w:val="none" w:sz="0" w:space="0" w:color="auto"/>
          </w:divBdr>
        </w:div>
        <w:div w:id="1948387491">
          <w:marLeft w:val="0"/>
          <w:marRight w:val="0"/>
          <w:marTop w:val="0"/>
          <w:marBottom w:val="0"/>
          <w:divBdr>
            <w:top w:val="none" w:sz="0" w:space="0" w:color="auto"/>
            <w:left w:val="none" w:sz="0" w:space="0" w:color="auto"/>
            <w:bottom w:val="none" w:sz="0" w:space="0" w:color="auto"/>
            <w:right w:val="none" w:sz="0" w:space="0" w:color="auto"/>
          </w:divBdr>
        </w:div>
      </w:divsChild>
    </w:div>
    <w:div w:id="1882017773">
      <w:bodyDiv w:val="1"/>
      <w:marLeft w:val="0"/>
      <w:marRight w:val="0"/>
      <w:marTop w:val="0"/>
      <w:marBottom w:val="0"/>
      <w:divBdr>
        <w:top w:val="none" w:sz="0" w:space="0" w:color="auto"/>
        <w:left w:val="none" w:sz="0" w:space="0" w:color="auto"/>
        <w:bottom w:val="none" w:sz="0" w:space="0" w:color="auto"/>
        <w:right w:val="none" w:sz="0" w:space="0" w:color="auto"/>
      </w:divBdr>
      <w:divsChild>
        <w:div w:id="2015840591">
          <w:marLeft w:val="0"/>
          <w:marRight w:val="0"/>
          <w:marTop w:val="0"/>
          <w:marBottom w:val="0"/>
          <w:divBdr>
            <w:top w:val="none" w:sz="0" w:space="0" w:color="auto"/>
            <w:left w:val="none" w:sz="0" w:space="0" w:color="auto"/>
            <w:bottom w:val="none" w:sz="0" w:space="0" w:color="auto"/>
            <w:right w:val="none" w:sz="0" w:space="0" w:color="auto"/>
          </w:divBdr>
        </w:div>
      </w:divsChild>
    </w:div>
    <w:div w:id="1893343017">
      <w:bodyDiv w:val="1"/>
      <w:marLeft w:val="0"/>
      <w:marRight w:val="0"/>
      <w:marTop w:val="0"/>
      <w:marBottom w:val="0"/>
      <w:divBdr>
        <w:top w:val="none" w:sz="0" w:space="0" w:color="auto"/>
        <w:left w:val="none" w:sz="0" w:space="0" w:color="auto"/>
        <w:bottom w:val="none" w:sz="0" w:space="0" w:color="auto"/>
        <w:right w:val="none" w:sz="0" w:space="0" w:color="auto"/>
      </w:divBdr>
    </w:div>
    <w:div w:id="1901016700">
      <w:bodyDiv w:val="1"/>
      <w:marLeft w:val="0"/>
      <w:marRight w:val="0"/>
      <w:marTop w:val="0"/>
      <w:marBottom w:val="0"/>
      <w:divBdr>
        <w:top w:val="none" w:sz="0" w:space="0" w:color="auto"/>
        <w:left w:val="none" w:sz="0" w:space="0" w:color="auto"/>
        <w:bottom w:val="none" w:sz="0" w:space="0" w:color="auto"/>
        <w:right w:val="none" w:sz="0" w:space="0" w:color="auto"/>
      </w:divBdr>
    </w:div>
    <w:div w:id="2025786022">
      <w:bodyDiv w:val="1"/>
      <w:marLeft w:val="0"/>
      <w:marRight w:val="0"/>
      <w:marTop w:val="0"/>
      <w:marBottom w:val="0"/>
      <w:divBdr>
        <w:top w:val="none" w:sz="0" w:space="0" w:color="auto"/>
        <w:left w:val="none" w:sz="0" w:space="0" w:color="auto"/>
        <w:bottom w:val="none" w:sz="0" w:space="0" w:color="auto"/>
        <w:right w:val="none" w:sz="0" w:space="0" w:color="auto"/>
      </w:divBdr>
    </w:div>
    <w:div w:id="2030910781">
      <w:bodyDiv w:val="1"/>
      <w:marLeft w:val="0"/>
      <w:marRight w:val="0"/>
      <w:marTop w:val="0"/>
      <w:marBottom w:val="0"/>
      <w:divBdr>
        <w:top w:val="none" w:sz="0" w:space="0" w:color="auto"/>
        <w:left w:val="none" w:sz="0" w:space="0" w:color="auto"/>
        <w:bottom w:val="none" w:sz="0" w:space="0" w:color="auto"/>
        <w:right w:val="none" w:sz="0" w:space="0" w:color="auto"/>
      </w:divBdr>
    </w:div>
    <w:div w:id="2062748480">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https://glaubensstimme.de/doku.php?id=autoren:s:spurgeon:d:der_seelengewinner:spurgeon_-_seelengewinner_-_vi"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Glaubensstimme%202025%20-%20Septemb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Glaubensstimme 2025 - September.dotx</Template>
  <TotalTime>0</TotalTime>
  <Pages>85</Pages>
  <Words>73291</Words>
  <Characters>461738</Characters>
  <Application>Microsoft Office Word</Application>
  <DocSecurity>0</DocSecurity>
  <Lines>3847</Lines>
  <Paragraphs>1067</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533962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2025-08-31T13:26:00Z</dcterms:created>
  <dcterms:modified xsi:type="dcterms:W3CDTF">2025-08-31T13:53:00Z</dcterms:modified>
  <dc:title>Der Seelengewinner oder wie man Sünder zum Heiland führen soll</dc:title>
  <dc:creator>Spurgeon, Charles Haddon</dc:creator>
  <dc:language>de</dc:language>
</cp:coreProperties>
</file>